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74B9A" w14:textId="77777777" w:rsidR="00D937B1" w:rsidRDefault="00D937B1" w:rsidP="00D937B1">
      <w:pPr>
        <w:pStyle w:val="Heading2"/>
      </w:pPr>
      <w:r>
        <w:t>Social Ecology K</w:t>
      </w:r>
    </w:p>
    <w:p w14:paraId="581C175B" w14:textId="77777777" w:rsidR="006D5B25" w:rsidRDefault="006D5B25" w:rsidP="006D5B25">
      <w:pPr>
        <w:pStyle w:val="Heading3"/>
      </w:pPr>
      <w:r>
        <w:lastRenderedPageBreak/>
        <w:t>Notes</w:t>
      </w:r>
    </w:p>
    <w:p w14:paraId="48B8D1AE" w14:textId="77777777" w:rsidR="006D5B25" w:rsidRDefault="006D5B25" w:rsidP="006D5B25">
      <w:pPr>
        <w:pStyle w:val="ListParagraph"/>
        <w:numPr>
          <w:ilvl w:val="0"/>
          <w:numId w:val="5"/>
        </w:numPr>
      </w:pPr>
      <w:r>
        <w:t>This was never broken</w:t>
      </w:r>
    </w:p>
    <w:p w14:paraId="7550CEF5" w14:textId="77777777" w:rsidR="006D5B25" w:rsidRDefault="006D5B25" w:rsidP="006D5B25">
      <w:pPr>
        <w:pStyle w:val="ListParagraph"/>
        <w:numPr>
          <w:ilvl w:val="0"/>
          <w:numId w:val="5"/>
        </w:numPr>
      </w:pPr>
      <w:r>
        <w:t xml:space="preserve">It was written to answer deep ecology affirmatives, which say that nature has some inherent value </w:t>
      </w:r>
    </w:p>
    <w:p w14:paraId="38208989" w14:textId="77777777" w:rsidR="006D5B25" w:rsidRDefault="006D5B25" w:rsidP="006D5B25">
      <w:pPr>
        <w:pStyle w:val="ListParagraph"/>
        <w:numPr>
          <w:ilvl w:val="0"/>
          <w:numId w:val="5"/>
        </w:numPr>
      </w:pPr>
      <w:r>
        <w:t>We try to avoid too much internal sub-structuring in Kritiks since they obscure the obvious overlap between arguments. Each card in the K has multiple functions, so calling one section “links” might be misleading</w:t>
      </w:r>
    </w:p>
    <w:p w14:paraId="53492269" w14:textId="77777777" w:rsidR="006D5B25" w:rsidRPr="006D5B25" w:rsidRDefault="006D5B25" w:rsidP="006D5B25">
      <w:pPr>
        <w:pStyle w:val="Heading3"/>
      </w:pPr>
      <w:r>
        <w:lastRenderedPageBreak/>
        <w:t>1N</w:t>
      </w:r>
      <w:bookmarkStart w:id="0" w:name="_GoBack"/>
      <w:bookmarkEnd w:id="0"/>
      <w:r>
        <w:t>C</w:t>
      </w:r>
    </w:p>
    <w:p w14:paraId="37BA0796" w14:textId="77777777" w:rsidR="00D937B1" w:rsidRDefault="00D937B1" w:rsidP="00D937B1">
      <w:pPr>
        <w:pStyle w:val="Heading4"/>
      </w:pPr>
      <w:r>
        <w:t xml:space="preserve">Deep ecology results in several atrocities. First, in the name of “protecting nature,” deep ecologists advocate mass starvation and genocide. </w:t>
      </w:r>
    </w:p>
    <w:p w14:paraId="76C1DF7A" w14:textId="77777777" w:rsidR="00D937B1" w:rsidRDefault="00D937B1" w:rsidP="00D937B1">
      <w:pPr>
        <w:rPr>
          <w:rStyle w:val="StyleStyleBold12pt"/>
          <w:sz w:val="18"/>
        </w:rPr>
      </w:pPr>
      <w:proofErr w:type="spellStart"/>
      <w:r>
        <w:rPr>
          <w:rStyle w:val="StyleStyleBold12pt"/>
        </w:rPr>
        <w:t>Bookchin</w:t>
      </w:r>
      <w:proofErr w:type="spellEnd"/>
      <w:r>
        <w:rPr>
          <w:rStyle w:val="StyleStyleBold12pt"/>
        </w:rPr>
        <w:t xml:space="preserve"> 87 </w:t>
      </w:r>
      <w:r>
        <w:rPr>
          <w:rStyle w:val="StyleStyleBold12pt"/>
          <w:b w:val="0"/>
          <w:sz w:val="18"/>
        </w:rPr>
        <w:t>[</w:t>
      </w:r>
      <w:r w:rsidRPr="00B50317">
        <w:rPr>
          <w:rStyle w:val="StyleStyleBold12pt"/>
          <w:b w:val="0"/>
          <w:sz w:val="18"/>
        </w:rPr>
        <w:t xml:space="preserve">Murray </w:t>
      </w:r>
      <w:proofErr w:type="spellStart"/>
      <w:r w:rsidRPr="00B50317">
        <w:rPr>
          <w:rStyle w:val="StyleStyleBold12pt"/>
          <w:b w:val="0"/>
          <w:sz w:val="18"/>
        </w:rPr>
        <w:t>Bookchin</w:t>
      </w:r>
      <w:proofErr w:type="spellEnd"/>
      <w:r>
        <w:rPr>
          <w:rStyle w:val="StyleStyleBold12pt"/>
          <w:b w:val="0"/>
          <w:sz w:val="18"/>
        </w:rPr>
        <w:t xml:space="preserve"> (</w:t>
      </w:r>
      <w:r w:rsidRPr="00B50317">
        <w:rPr>
          <w:rStyle w:val="StyleStyleBold12pt"/>
          <w:b w:val="0"/>
          <w:sz w:val="18"/>
        </w:rPr>
        <w:t>author of two dozen books on politics, philosophy, history, and urban affairs as well as ecology</w:t>
      </w:r>
      <w:r>
        <w:rPr>
          <w:rStyle w:val="StyleStyleBold12pt"/>
          <w:b w:val="0"/>
          <w:sz w:val="18"/>
        </w:rPr>
        <w:t>). “</w:t>
      </w:r>
      <w:r w:rsidRPr="00B50317">
        <w:rPr>
          <w:rStyle w:val="StyleStyleBold12pt"/>
          <w:b w:val="0"/>
          <w:sz w:val="18"/>
        </w:rPr>
        <w:t>Soci</w:t>
      </w:r>
      <w:r>
        <w:rPr>
          <w:rStyle w:val="StyleStyleBold12pt"/>
          <w:b w:val="0"/>
          <w:sz w:val="18"/>
        </w:rPr>
        <w:t xml:space="preserve">al Ecology versus Deep Ecology: </w:t>
      </w:r>
      <w:r w:rsidRPr="00B50317">
        <w:rPr>
          <w:rStyle w:val="StyleStyleBold12pt"/>
          <w:b w:val="0"/>
          <w:sz w:val="18"/>
        </w:rPr>
        <w:t>A Challenge for the Ecology Movement</w:t>
      </w:r>
      <w:r>
        <w:rPr>
          <w:rStyle w:val="StyleStyleBold12pt"/>
          <w:b w:val="0"/>
          <w:sz w:val="18"/>
        </w:rPr>
        <w:t xml:space="preserve">.” </w:t>
      </w:r>
      <w:r w:rsidRPr="00B50317">
        <w:rPr>
          <w:rStyle w:val="StyleStyleBold12pt"/>
          <w:b w:val="0"/>
          <w:sz w:val="18"/>
        </w:rPr>
        <w:t>Green Perspectives: Newsletter of the Green Program</w:t>
      </w:r>
      <w:r>
        <w:rPr>
          <w:rStyle w:val="StyleStyleBold12pt"/>
          <w:b w:val="0"/>
          <w:sz w:val="18"/>
        </w:rPr>
        <w:t xml:space="preserve"> Project, nos. 4-5. </w:t>
      </w:r>
      <w:r w:rsidRPr="005E53BA">
        <w:rPr>
          <w:rStyle w:val="StyleStyleBold12pt"/>
          <w:b w:val="0"/>
          <w:sz w:val="18"/>
        </w:rPr>
        <w:t>June 25, 1987</w:t>
      </w:r>
      <w:r>
        <w:rPr>
          <w:rStyle w:val="StyleStyleBold12pt"/>
          <w:b w:val="0"/>
          <w:sz w:val="18"/>
        </w:rPr>
        <w:t xml:space="preserve">] </w:t>
      </w:r>
      <w:r>
        <w:rPr>
          <w:rStyle w:val="StyleStyleBold12pt"/>
          <w:sz w:val="18"/>
        </w:rPr>
        <w:t>AJ</w:t>
      </w:r>
    </w:p>
    <w:p w14:paraId="06A7514C" w14:textId="77777777" w:rsidR="00D937B1" w:rsidRPr="005D2CF8" w:rsidRDefault="00D937B1" w:rsidP="00D937B1">
      <w:r w:rsidRPr="00F4671A">
        <w:rPr>
          <w:rStyle w:val="StyleBoldUnderline"/>
          <w:highlight w:val="green"/>
        </w:rPr>
        <w:t xml:space="preserve">It was out of </w:t>
      </w:r>
      <w:r w:rsidRPr="00660222">
        <w:rPr>
          <w:rStyle w:val="StyleBoldUnderline"/>
        </w:rPr>
        <w:t xml:space="preserve">this </w:t>
      </w:r>
      <w:r w:rsidRPr="005D2CF8">
        <w:t xml:space="preserve">kind of crude </w:t>
      </w:r>
      <w:r w:rsidRPr="00F4671A">
        <w:rPr>
          <w:rStyle w:val="StyleBoldUnderline"/>
          <w:highlight w:val="green"/>
        </w:rPr>
        <w:t xml:space="preserve">eco-brutalism that </w:t>
      </w:r>
      <w:r w:rsidRPr="00660222">
        <w:rPr>
          <w:rStyle w:val="StyleBoldUnderline"/>
        </w:rPr>
        <w:t xml:space="preserve">Hitler, in the name of </w:t>
      </w:r>
      <w:r w:rsidRPr="00F4671A">
        <w:rPr>
          <w:rStyle w:val="StyleBoldUnderline"/>
          <w:highlight w:val="green"/>
        </w:rPr>
        <w:t xml:space="preserve">"population control," </w:t>
      </w:r>
      <w:r w:rsidRPr="005D2CF8">
        <w:t xml:space="preserve">with a racial orientation, </w:t>
      </w:r>
      <w:r w:rsidRPr="00F4671A">
        <w:rPr>
          <w:rStyle w:val="StyleBoldUnderline"/>
          <w:highlight w:val="green"/>
        </w:rPr>
        <w:t xml:space="preserve">fashioned theories </w:t>
      </w:r>
      <w:r w:rsidRPr="005D2CF8">
        <w:t>of blood and soil</w:t>
      </w:r>
      <w:r w:rsidRPr="005D2CF8">
        <w:rPr>
          <w:rStyle w:val="StyleBoldUnderline"/>
        </w:rPr>
        <w:t xml:space="preserve"> </w:t>
      </w:r>
      <w:r w:rsidRPr="00F4671A">
        <w:rPr>
          <w:rStyle w:val="StyleBoldUnderline"/>
          <w:highlight w:val="green"/>
        </w:rPr>
        <w:t xml:space="preserve">that led to </w:t>
      </w:r>
      <w:r w:rsidRPr="005D2CF8">
        <w:t xml:space="preserve">the transport of millions of people to murder camps like </w:t>
      </w:r>
      <w:r w:rsidRPr="00F4671A">
        <w:rPr>
          <w:rStyle w:val="StyleBoldUnderline"/>
          <w:highlight w:val="green"/>
        </w:rPr>
        <w:t xml:space="preserve">Auschwitz. </w:t>
      </w:r>
      <w:r w:rsidRPr="00660222">
        <w:rPr>
          <w:rStyle w:val="StyleBoldUnderline"/>
        </w:rPr>
        <w:t xml:space="preserve">The same </w:t>
      </w:r>
      <w:r w:rsidRPr="00F4671A">
        <w:rPr>
          <w:rStyle w:val="StyleBoldUnderline"/>
          <w:highlight w:val="green"/>
        </w:rPr>
        <w:t xml:space="preserve">eco-brutalism now reappears </w:t>
      </w:r>
      <w:r w:rsidRPr="005D2CF8">
        <w:t xml:space="preserve">a half-century later </w:t>
      </w:r>
      <w:r w:rsidRPr="00F4671A">
        <w:rPr>
          <w:rStyle w:val="StyleBoldUnderline"/>
          <w:highlight w:val="green"/>
        </w:rPr>
        <w:t xml:space="preserve">among </w:t>
      </w:r>
      <w:r w:rsidRPr="005D2CF8">
        <w:t xml:space="preserve">self-professed </w:t>
      </w:r>
      <w:r w:rsidRPr="00F4671A">
        <w:rPr>
          <w:rStyle w:val="StyleBoldUnderline"/>
          <w:highlight w:val="green"/>
        </w:rPr>
        <w:t xml:space="preserve">deep ecologists who believe </w:t>
      </w:r>
      <w:r w:rsidRPr="00660222">
        <w:rPr>
          <w:rStyle w:val="StyleBoldUnderline"/>
        </w:rPr>
        <w:t xml:space="preserve">that </w:t>
      </w:r>
      <w:r w:rsidRPr="00F4671A">
        <w:rPr>
          <w:rStyle w:val="StyleBoldUnderline"/>
          <w:highlight w:val="green"/>
        </w:rPr>
        <w:t xml:space="preserve">Third World peoples should </w:t>
      </w:r>
      <w:r w:rsidRPr="00660222">
        <w:rPr>
          <w:rStyle w:val="StyleBoldUnderline"/>
        </w:rPr>
        <w:t xml:space="preserve">be permitted to </w:t>
      </w:r>
      <w:r w:rsidRPr="00F4671A">
        <w:rPr>
          <w:rStyle w:val="StyleBoldUnderline"/>
          <w:highlight w:val="green"/>
        </w:rPr>
        <w:t xml:space="preserve">starve </w:t>
      </w:r>
      <w:r w:rsidRPr="00660222">
        <w:rPr>
          <w:rStyle w:val="StyleBoldUnderline"/>
        </w:rPr>
        <w:t xml:space="preserve">to death </w:t>
      </w:r>
      <w:r w:rsidRPr="00F4671A">
        <w:rPr>
          <w:rStyle w:val="StyleBoldUnderline"/>
          <w:highlight w:val="green"/>
        </w:rPr>
        <w:t xml:space="preserve">and that </w:t>
      </w:r>
      <w:r w:rsidRPr="00660222">
        <w:rPr>
          <w:rStyle w:val="StyleBoldUnderline"/>
        </w:rPr>
        <w:t xml:space="preserve">desperate </w:t>
      </w:r>
      <w:r w:rsidRPr="005D2CF8">
        <w:t xml:space="preserve">Indian </w:t>
      </w:r>
      <w:r w:rsidRPr="00F4671A">
        <w:rPr>
          <w:rStyle w:val="StyleBoldUnderline"/>
          <w:highlight w:val="green"/>
        </w:rPr>
        <w:t xml:space="preserve">immigrants </w:t>
      </w:r>
      <w:r w:rsidRPr="005D2CF8">
        <w:t xml:space="preserve">from Latin America </w:t>
      </w:r>
      <w:r w:rsidRPr="00F4671A">
        <w:rPr>
          <w:rStyle w:val="StyleBoldUnderline"/>
          <w:highlight w:val="green"/>
        </w:rPr>
        <w:t xml:space="preserve">should be excluded </w:t>
      </w:r>
      <w:r w:rsidRPr="005D2CF8">
        <w:t xml:space="preserve">by the border cops from the United States </w:t>
      </w:r>
      <w:r w:rsidRPr="00F4671A">
        <w:rPr>
          <w:rStyle w:val="StyleBoldUnderline"/>
          <w:highlight w:val="green"/>
        </w:rPr>
        <w:t xml:space="preserve">lest they burden "our" </w:t>
      </w:r>
      <w:r w:rsidRPr="00660222">
        <w:rPr>
          <w:rStyle w:val="StyleBoldUnderline"/>
        </w:rPr>
        <w:t xml:space="preserve">ecological </w:t>
      </w:r>
      <w:r w:rsidRPr="00F4671A">
        <w:rPr>
          <w:rStyle w:val="StyleBoldUnderline"/>
          <w:highlight w:val="green"/>
        </w:rPr>
        <w:t>resources</w:t>
      </w:r>
      <w:r w:rsidRPr="005D2CF8">
        <w:rPr>
          <w:rStyle w:val="StyleBoldUnderline"/>
        </w:rPr>
        <w:t>.</w:t>
      </w:r>
      <w:r>
        <w:rPr>
          <w:rStyle w:val="StyleBoldUnderline"/>
        </w:rPr>
        <w:t xml:space="preserve"> </w:t>
      </w:r>
      <w:r w:rsidRPr="005D2CF8">
        <w:rPr>
          <w:rStyle w:val="StyleBoldUnderline"/>
        </w:rPr>
        <w:t xml:space="preserve">This eco-brutalism </w:t>
      </w:r>
      <w:r w:rsidRPr="005D2CF8">
        <w:t xml:space="preserve">does not come out of Hitler's Mein </w:t>
      </w:r>
      <w:proofErr w:type="spellStart"/>
      <w:r w:rsidRPr="005D2CF8">
        <w:t>Kampf</w:t>
      </w:r>
      <w:proofErr w:type="spellEnd"/>
      <w:r w:rsidRPr="005D2CF8">
        <w:t xml:space="preserve">. It </w:t>
      </w:r>
      <w:r w:rsidRPr="005D2CF8">
        <w:rPr>
          <w:rStyle w:val="StyleBoldUnderline"/>
        </w:rPr>
        <w:t xml:space="preserve">appeared in </w:t>
      </w:r>
      <w:r w:rsidRPr="005D2CF8">
        <w:t xml:space="preserve">Simply Living, an Australian periodical, as part of a laudatory interview of David Foreman by Professor Bill </w:t>
      </w:r>
      <w:proofErr w:type="spellStart"/>
      <w:r w:rsidRPr="005D2CF8">
        <w:t>Devall</w:t>
      </w:r>
      <w:proofErr w:type="spellEnd"/>
      <w:r w:rsidRPr="005D2CF8">
        <w:t>, who co-authored Deep Ecology with Professor George Sessions</w:t>
      </w:r>
      <w:r w:rsidRPr="005D2CF8">
        <w:rPr>
          <w:rStyle w:val="StyleBoldUnderline"/>
        </w:rPr>
        <w:t xml:space="preserve">, </w:t>
      </w:r>
      <w:r w:rsidRPr="00660222">
        <w:rPr>
          <w:rStyle w:val="StyleBoldUnderline"/>
        </w:rPr>
        <w:t xml:space="preserve">the authorized manifesto of </w:t>
      </w:r>
      <w:r w:rsidRPr="00F4671A">
        <w:rPr>
          <w:rStyle w:val="StyleBoldUnderline"/>
          <w:highlight w:val="green"/>
        </w:rPr>
        <w:t>the deep ecology movement</w:t>
      </w:r>
      <w:r w:rsidRPr="005D2CF8">
        <w:rPr>
          <w:rStyle w:val="StyleBoldUnderline"/>
        </w:rPr>
        <w:t xml:space="preserve">. Foreman, </w:t>
      </w:r>
      <w:r w:rsidRPr="005D2CF8">
        <w:t xml:space="preserve">who exuberantly expressed his commitment to deep ecology, </w:t>
      </w:r>
      <w:r w:rsidRPr="005D2CF8">
        <w:rPr>
          <w:rStyle w:val="StyleBoldUnderline"/>
        </w:rPr>
        <w:t xml:space="preserve">frankly </w:t>
      </w:r>
      <w:r w:rsidRPr="00F4671A">
        <w:rPr>
          <w:rStyle w:val="StyleBoldUnderline"/>
          <w:highlight w:val="green"/>
        </w:rPr>
        <w:t xml:space="preserve">informed </w:t>
      </w:r>
      <w:proofErr w:type="spellStart"/>
      <w:r w:rsidRPr="00F4671A">
        <w:rPr>
          <w:rStyle w:val="StyleBoldUnderline"/>
          <w:highlight w:val="green"/>
        </w:rPr>
        <w:t>Devall</w:t>
      </w:r>
      <w:proofErr w:type="spellEnd"/>
      <w:r w:rsidRPr="00F4671A">
        <w:rPr>
          <w:rStyle w:val="StyleBoldUnderline"/>
          <w:highlight w:val="green"/>
        </w:rPr>
        <w:t xml:space="preserve"> that </w:t>
      </w:r>
      <w:r w:rsidRPr="005D2CF8">
        <w:t>"When I tell people who the worst thing we could do in Ethiopia is to give aid---</w:t>
      </w:r>
      <w:r w:rsidRPr="00F4671A">
        <w:rPr>
          <w:rStyle w:val="StyleBoldUnderline"/>
          <w:highlight w:val="green"/>
        </w:rPr>
        <w:t xml:space="preserve">the best thing would be to </w:t>
      </w:r>
      <w:r w:rsidRPr="00660222">
        <w:rPr>
          <w:rStyle w:val="StyleBoldUnderline"/>
        </w:rPr>
        <w:t xml:space="preserve">just </w:t>
      </w:r>
      <w:r w:rsidRPr="00F4671A">
        <w:rPr>
          <w:rStyle w:val="StyleBoldUnderline"/>
          <w:highlight w:val="green"/>
        </w:rPr>
        <w:t xml:space="preserve">let nature seek its own balance, to let </w:t>
      </w:r>
      <w:r w:rsidRPr="00660222">
        <w:rPr>
          <w:rStyle w:val="StyleBoldUnderline"/>
        </w:rPr>
        <w:t xml:space="preserve">the </w:t>
      </w:r>
      <w:r w:rsidRPr="00F4671A">
        <w:rPr>
          <w:rStyle w:val="StyleBoldUnderline"/>
          <w:highlight w:val="green"/>
        </w:rPr>
        <w:t xml:space="preserve">people </w:t>
      </w:r>
      <w:r w:rsidRPr="00660222">
        <w:rPr>
          <w:rStyle w:val="StyleBoldUnderline"/>
        </w:rPr>
        <w:t xml:space="preserve">there just </w:t>
      </w:r>
      <w:r w:rsidRPr="00F4671A">
        <w:rPr>
          <w:rStyle w:val="StyleBoldUnderline"/>
          <w:highlight w:val="green"/>
        </w:rPr>
        <w:t>starve</w:t>
      </w:r>
      <w:r w:rsidRPr="005D2CF8">
        <w:t xml:space="preserve">---they think this is </w:t>
      </w:r>
      <w:proofErr w:type="gramStart"/>
      <w:r w:rsidRPr="005D2CF8">
        <w:t>monstrous.</w:t>
      </w:r>
      <w:proofErr w:type="gramEnd"/>
      <w:r w:rsidRPr="005D2CF8">
        <w:t xml:space="preserve"> . . . Likewise, letting the USA be an overflow valve for problems in Latin America is not solving a thing. It's just putting more pressure on the resources we have in the USA."</w:t>
      </w:r>
      <w:r>
        <w:t xml:space="preserve"> </w:t>
      </w:r>
      <w:r w:rsidRPr="005D2CF8">
        <w:t xml:space="preserve">One can reasonably ask such compelling questions as </w:t>
      </w:r>
      <w:r w:rsidRPr="005D2CF8">
        <w:rPr>
          <w:rStyle w:val="StyleBoldUnderline"/>
        </w:rPr>
        <w:t xml:space="preserve">what does it mean for nature to "seek its own balance" in East Africa, </w:t>
      </w:r>
      <w:r w:rsidRPr="005D2CF8">
        <w:t>where agribusiness</w:t>
      </w:r>
      <w:r w:rsidRPr="005D2CF8">
        <w:rPr>
          <w:rStyle w:val="StyleBoldUnderline"/>
        </w:rPr>
        <w:t xml:space="preserve">, colonialism, and exploitation have ravaged a once </w:t>
      </w:r>
      <w:r w:rsidRPr="005D2CF8">
        <w:t xml:space="preserve">culturally and </w:t>
      </w:r>
      <w:r w:rsidRPr="005D2CF8">
        <w:rPr>
          <w:rStyle w:val="StyleBoldUnderline"/>
        </w:rPr>
        <w:t xml:space="preserve">ecologically stable area. </w:t>
      </w:r>
      <w:r w:rsidRPr="005D2CF8">
        <w:t xml:space="preserve">Or who is this all-American "our" that owns "the resources we have in the USA"? Are they the ordinary people who are driven by sheer need to cut timber, mine ores, and operate nuclear power plants? Or are they the giant corporations that are not only wrecking the good old USA but have produced the main problems these days in Latin America that send largely Indian folk across the Rio Grande? As an ex-Washington lobbyist and political huckster, David Foreman need not be expected to answer these subtle questions in a radical way. But what is truly surprising is the reaction---more precisely, the lack of any reaction---that marked Professor </w:t>
      </w:r>
      <w:proofErr w:type="spellStart"/>
      <w:r w:rsidRPr="005D2CF8">
        <w:t>Devall's</w:t>
      </w:r>
      <w:proofErr w:type="spellEnd"/>
      <w:r w:rsidRPr="005D2CF8">
        <w:t xml:space="preserve"> behavior. Indeed, the interview was notable for the laudatory, almost reverential, introduction and description of Foreman that </w:t>
      </w:r>
      <w:proofErr w:type="spellStart"/>
      <w:r w:rsidRPr="005D2CF8">
        <w:t>Devall</w:t>
      </w:r>
      <w:proofErr w:type="spellEnd"/>
      <w:r w:rsidRPr="005D2CF8">
        <w:t xml:space="preserve"> prepared.</w:t>
      </w:r>
      <w:r>
        <w:t xml:space="preserve"> </w:t>
      </w:r>
      <w:r w:rsidRPr="005D2CF8">
        <w:t>A "Self" so cosmic that it has to be capitalized is no real self at all. It is an ideological category as vague, faceless, and depersonalized as the very patriarchal image of "man" that dissolves our uniqueness and rationality into a deadening abstraction.</w:t>
      </w:r>
    </w:p>
    <w:p w14:paraId="5BE67B64" w14:textId="77777777" w:rsidR="00D937B1" w:rsidRDefault="00D937B1" w:rsidP="00D937B1">
      <w:pPr>
        <w:pStyle w:val="Heading4"/>
      </w:pPr>
      <w:r>
        <w:t xml:space="preserve">Second is </w:t>
      </w:r>
      <w:proofErr w:type="spellStart"/>
      <w:r>
        <w:t>deindividuation</w:t>
      </w:r>
      <w:proofErr w:type="spellEnd"/>
      <w:r>
        <w:t xml:space="preserve"> – deep ecology advocates </w:t>
      </w:r>
      <w:proofErr w:type="gramStart"/>
      <w:r>
        <w:t>a surrender</w:t>
      </w:r>
      <w:proofErr w:type="gramEnd"/>
      <w:r>
        <w:t xml:space="preserve"> to the “natural whole” which destroys personal advocacy and paves the way for fascism in a world that is already dangerously homogenizing. </w:t>
      </w:r>
    </w:p>
    <w:p w14:paraId="3418A0AB" w14:textId="77777777" w:rsidR="00D937B1" w:rsidRDefault="00D937B1" w:rsidP="00D937B1">
      <w:pPr>
        <w:rPr>
          <w:rStyle w:val="StyleStyleBold12pt"/>
          <w:sz w:val="18"/>
        </w:rPr>
      </w:pPr>
      <w:proofErr w:type="spellStart"/>
      <w:r>
        <w:rPr>
          <w:rStyle w:val="StyleStyleBold12pt"/>
        </w:rPr>
        <w:t>Bookchin</w:t>
      </w:r>
      <w:proofErr w:type="spellEnd"/>
      <w:r>
        <w:rPr>
          <w:rStyle w:val="StyleStyleBold12pt"/>
        </w:rPr>
        <w:t xml:space="preserve"> 87 </w:t>
      </w:r>
      <w:r>
        <w:rPr>
          <w:rStyle w:val="StyleStyleBold12pt"/>
          <w:b w:val="0"/>
          <w:sz w:val="18"/>
        </w:rPr>
        <w:t>[</w:t>
      </w:r>
      <w:r w:rsidRPr="00B50317">
        <w:rPr>
          <w:rStyle w:val="StyleStyleBold12pt"/>
          <w:b w:val="0"/>
          <w:sz w:val="18"/>
        </w:rPr>
        <w:t xml:space="preserve">Murray </w:t>
      </w:r>
      <w:proofErr w:type="spellStart"/>
      <w:r w:rsidRPr="00B50317">
        <w:rPr>
          <w:rStyle w:val="StyleStyleBold12pt"/>
          <w:b w:val="0"/>
          <w:sz w:val="18"/>
        </w:rPr>
        <w:t>Bookchin</w:t>
      </w:r>
      <w:proofErr w:type="spellEnd"/>
      <w:r>
        <w:rPr>
          <w:rStyle w:val="StyleStyleBold12pt"/>
          <w:b w:val="0"/>
          <w:sz w:val="18"/>
        </w:rPr>
        <w:t xml:space="preserve"> (</w:t>
      </w:r>
      <w:r w:rsidRPr="00B50317">
        <w:rPr>
          <w:rStyle w:val="StyleStyleBold12pt"/>
          <w:b w:val="0"/>
          <w:sz w:val="18"/>
        </w:rPr>
        <w:t>author of two dozen books on politics, philosophy, history, and urban affairs as well as ecology</w:t>
      </w:r>
      <w:r>
        <w:rPr>
          <w:rStyle w:val="StyleStyleBold12pt"/>
          <w:b w:val="0"/>
          <w:sz w:val="18"/>
        </w:rPr>
        <w:t>). “</w:t>
      </w:r>
      <w:r w:rsidRPr="00B50317">
        <w:rPr>
          <w:rStyle w:val="StyleStyleBold12pt"/>
          <w:b w:val="0"/>
          <w:sz w:val="18"/>
        </w:rPr>
        <w:t>Soci</w:t>
      </w:r>
      <w:r>
        <w:rPr>
          <w:rStyle w:val="StyleStyleBold12pt"/>
          <w:b w:val="0"/>
          <w:sz w:val="18"/>
        </w:rPr>
        <w:t xml:space="preserve">al Ecology versus Deep Ecology: </w:t>
      </w:r>
      <w:r w:rsidRPr="00B50317">
        <w:rPr>
          <w:rStyle w:val="StyleStyleBold12pt"/>
          <w:b w:val="0"/>
          <w:sz w:val="18"/>
        </w:rPr>
        <w:t>A Challenge for the Ecology Movement</w:t>
      </w:r>
      <w:r>
        <w:rPr>
          <w:rStyle w:val="StyleStyleBold12pt"/>
          <w:b w:val="0"/>
          <w:sz w:val="18"/>
        </w:rPr>
        <w:t xml:space="preserve">.” </w:t>
      </w:r>
      <w:r w:rsidRPr="00B50317">
        <w:rPr>
          <w:rStyle w:val="StyleStyleBold12pt"/>
          <w:b w:val="0"/>
          <w:sz w:val="18"/>
        </w:rPr>
        <w:t>Green Perspectives: Newsletter of the Green Program</w:t>
      </w:r>
      <w:r>
        <w:rPr>
          <w:rStyle w:val="StyleStyleBold12pt"/>
          <w:b w:val="0"/>
          <w:sz w:val="18"/>
        </w:rPr>
        <w:t xml:space="preserve"> Project, nos. 4-5. </w:t>
      </w:r>
      <w:r w:rsidRPr="005E53BA">
        <w:rPr>
          <w:rStyle w:val="StyleStyleBold12pt"/>
          <w:b w:val="0"/>
          <w:sz w:val="18"/>
        </w:rPr>
        <w:t>June 25, 1987</w:t>
      </w:r>
      <w:r>
        <w:rPr>
          <w:rStyle w:val="StyleStyleBold12pt"/>
          <w:b w:val="0"/>
          <w:sz w:val="18"/>
        </w:rPr>
        <w:t xml:space="preserve">] </w:t>
      </w:r>
      <w:r>
        <w:rPr>
          <w:rStyle w:val="StyleStyleBold12pt"/>
          <w:sz w:val="18"/>
        </w:rPr>
        <w:t>AJ</w:t>
      </w:r>
    </w:p>
    <w:p w14:paraId="2FD884D5" w14:textId="77777777" w:rsidR="00D937B1" w:rsidRPr="0093339A" w:rsidRDefault="00D937B1" w:rsidP="00D937B1">
      <w:r w:rsidRPr="005D2CF8">
        <w:rPr>
          <w:rStyle w:val="StyleBoldUnderline"/>
        </w:rPr>
        <w:t xml:space="preserve">A "Self" so cosmic </w:t>
      </w:r>
      <w:r w:rsidRPr="00CB0CFC">
        <w:t>that it has to be capitalized</w:t>
      </w:r>
      <w:r w:rsidRPr="005D2CF8">
        <w:rPr>
          <w:rStyle w:val="StyleBoldUnderline"/>
        </w:rPr>
        <w:t xml:space="preserve"> is no </w:t>
      </w:r>
      <w:r w:rsidRPr="00CB0CFC">
        <w:t>real</w:t>
      </w:r>
      <w:r w:rsidRPr="005D2CF8">
        <w:rPr>
          <w:rStyle w:val="StyleBoldUnderline"/>
        </w:rPr>
        <w:t xml:space="preserve"> self at all. It is an ideological category as vague, </w:t>
      </w:r>
      <w:r w:rsidRPr="00CB0CFC">
        <w:t>faceless, and depersonalized</w:t>
      </w:r>
      <w:r w:rsidRPr="005D2CF8">
        <w:rPr>
          <w:rStyle w:val="StyleBoldUnderline"/>
        </w:rPr>
        <w:t xml:space="preserve"> as the very patriarchal image of "man" </w:t>
      </w:r>
      <w:r w:rsidRPr="00CB0CFC">
        <w:t>that dissolves our uniqueness and rationality into a deadening abstraction.</w:t>
      </w:r>
      <w:r>
        <w:t xml:space="preserve"> </w:t>
      </w:r>
      <w:r w:rsidRPr="00CB0CFC">
        <w:t>On Selfhood and Viruses</w:t>
      </w:r>
      <w:r>
        <w:t xml:space="preserve"> </w:t>
      </w:r>
      <w:r w:rsidRPr="00CB0CFC">
        <w:t>Such</w:t>
      </w:r>
      <w:r w:rsidRPr="005D2CF8">
        <w:rPr>
          <w:rStyle w:val="StyleBoldUnderline"/>
        </w:rPr>
        <w:t xml:space="preserve"> </w:t>
      </w:r>
      <w:r w:rsidRPr="00660222">
        <w:rPr>
          <w:rStyle w:val="StyleBoldUnderline"/>
        </w:rPr>
        <w:t xml:space="preserve">flippant </w:t>
      </w:r>
      <w:r w:rsidRPr="00F4671A">
        <w:rPr>
          <w:rStyle w:val="StyleBoldUnderline"/>
          <w:highlight w:val="green"/>
        </w:rPr>
        <w:t xml:space="preserve">abstractions of human individuality are </w:t>
      </w:r>
      <w:r w:rsidRPr="00660222">
        <w:rPr>
          <w:rStyle w:val="StyleBoldUnderline"/>
        </w:rPr>
        <w:t xml:space="preserve">extremely </w:t>
      </w:r>
      <w:r w:rsidRPr="00F4671A">
        <w:rPr>
          <w:rStyle w:val="StyleBoldUnderline"/>
          <w:highlight w:val="green"/>
        </w:rPr>
        <w:t>dangerous</w:t>
      </w:r>
      <w:r w:rsidRPr="005D2CF8">
        <w:rPr>
          <w:rStyle w:val="StyleBoldUnderline"/>
        </w:rPr>
        <w:t xml:space="preserve">. </w:t>
      </w:r>
      <w:r w:rsidRPr="00CB0CFC">
        <w:t xml:space="preserve">Historically, a "self" that absorbs all real existential selves has been used from time immemorial to absorb individual uniqueness and freedom into a supreme individual who heads the State, churches of various sorts, adoring congregations---be they Eastern or Western---and spellbound constituencies, however much a "self" is dressed up in ecological, naturalistic, and </w:t>
      </w:r>
      <w:proofErr w:type="spellStart"/>
      <w:r w:rsidRPr="00CB0CFC">
        <w:t>biocentric</w:t>
      </w:r>
      <w:proofErr w:type="spellEnd"/>
      <w:r w:rsidRPr="00CB0CFC">
        <w:t xml:space="preserve"> attributes. The Paleolithic shaman regaled in reindeer skins and </w:t>
      </w:r>
      <w:proofErr w:type="gramStart"/>
      <w:r w:rsidRPr="00CB0CFC">
        <w:t>horns is</w:t>
      </w:r>
      <w:proofErr w:type="gramEnd"/>
      <w:r w:rsidRPr="00CB0CFC">
        <w:t xml:space="preserve"> the predecessor of the Pharaoh, the institutionalized Buddha, and in more recent times Hitler, Stalin, and Mussolini.</w:t>
      </w:r>
      <w:r>
        <w:t xml:space="preserve"> </w:t>
      </w:r>
      <w:r w:rsidRPr="005D2CF8">
        <w:rPr>
          <w:rStyle w:val="StyleBoldUnderline"/>
        </w:rPr>
        <w:t xml:space="preserve">That the egotistical, greedy, </w:t>
      </w:r>
      <w:r w:rsidRPr="000E4AB8">
        <w:rPr>
          <w:rStyle w:val="StyleBoldUnderline"/>
        </w:rPr>
        <w:t xml:space="preserve">and soloist bourgeois self has always been a repellent being goes without saying, and deep ecology </w:t>
      </w:r>
      <w:r w:rsidRPr="000E4AB8">
        <w:t xml:space="preserve">as personified by </w:t>
      </w:r>
      <w:proofErr w:type="spellStart"/>
      <w:r w:rsidRPr="000E4AB8">
        <w:t>Devall</w:t>
      </w:r>
      <w:proofErr w:type="spellEnd"/>
      <w:r w:rsidRPr="000E4AB8">
        <w:t xml:space="preserve"> and </w:t>
      </w:r>
      <w:r w:rsidRPr="000E4AB8">
        <w:lastRenderedPageBreak/>
        <w:t xml:space="preserve">Sessions </w:t>
      </w:r>
      <w:r w:rsidRPr="000E4AB8">
        <w:rPr>
          <w:rStyle w:val="StyleBoldUnderline"/>
        </w:rPr>
        <w:t xml:space="preserve">make the most of it. This kind of "critical" stance is easy to adopt; </w:t>
      </w:r>
      <w:r w:rsidRPr="000E4AB8">
        <w:t xml:space="preserve">it can even find a place in People magazine. </w:t>
      </w:r>
      <w:r w:rsidRPr="000E4AB8">
        <w:rPr>
          <w:rStyle w:val="StyleBoldUnderline"/>
        </w:rPr>
        <w:t xml:space="preserve">But </w:t>
      </w:r>
      <w:r w:rsidRPr="00F4671A">
        <w:rPr>
          <w:rStyle w:val="StyleBoldUnderline"/>
          <w:highlight w:val="green"/>
        </w:rPr>
        <w:t>is there not a free</w:t>
      </w:r>
      <w:r w:rsidRPr="00660222">
        <w:rPr>
          <w:rStyle w:val="StyleBoldUnderline"/>
        </w:rPr>
        <w:t xml:space="preserve">, independently minded, </w:t>
      </w:r>
      <w:r w:rsidRPr="005D2CF8">
        <w:rPr>
          <w:rStyle w:val="StyleBoldUnderline"/>
        </w:rPr>
        <w:t xml:space="preserve">ecologically concerned, indeed idealist </w:t>
      </w:r>
      <w:r w:rsidRPr="00F4671A">
        <w:rPr>
          <w:rStyle w:val="StyleBoldUnderline"/>
          <w:highlight w:val="green"/>
        </w:rPr>
        <w:t xml:space="preserve">self </w:t>
      </w:r>
      <w:r w:rsidRPr="00CB0CFC">
        <w:t xml:space="preserve">with a unique personality </w:t>
      </w:r>
      <w:r w:rsidRPr="00F4671A">
        <w:rPr>
          <w:rStyle w:val="StyleBoldUnderline"/>
          <w:highlight w:val="green"/>
        </w:rPr>
        <w:t xml:space="preserve">that can think of itself as different from </w:t>
      </w:r>
      <w:r w:rsidRPr="00CB0CFC">
        <w:t xml:space="preserve">"whales, grizzly bears, whole rainforest ecosystems [no less!], mountains and rivers, the tiniest microbes in </w:t>
      </w:r>
      <w:r w:rsidRPr="00F4671A">
        <w:rPr>
          <w:rStyle w:val="StyleBoldUnderline"/>
          <w:highlight w:val="green"/>
        </w:rPr>
        <w:t>the soil</w:t>
      </w:r>
      <w:r w:rsidRPr="00CB0CFC">
        <w:t>, and so on"</w:t>
      </w:r>
      <w:r w:rsidRPr="00F4671A">
        <w:rPr>
          <w:rStyle w:val="StyleBoldUnderline"/>
          <w:highlight w:val="green"/>
        </w:rPr>
        <w:t>? Is it not indispensable</w:t>
      </w:r>
      <w:r w:rsidRPr="005D2CF8">
        <w:rPr>
          <w:rStyle w:val="StyleBoldUnderline"/>
        </w:rPr>
        <w:t xml:space="preserve">, in fact, </w:t>
      </w:r>
      <w:r w:rsidRPr="00F4671A">
        <w:rPr>
          <w:rStyle w:val="StyleBoldUnderline"/>
          <w:highlight w:val="green"/>
        </w:rPr>
        <w:t>for the</w:t>
      </w:r>
      <w:r w:rsidRPr="005D2CF8">
        <w:rPr>
          <w:rStyle w:val="StyleBoldUnderline"/>
        </w:rPr>
        <w:t xml:space="preserve"> </w:t>
      </w:r>
      <w:r w:rsidRPr="00F4671A">
        <w:rPr>
          <w:rStyle w:val="StyleBoldUnderline"/>
          <w:highlight w:val="green"/>
        </w:rPr>
        <w:t>individual</w:t>
      </w:r>
      <w:r w:rsidRPr="005D2CF8">
        <w:rPr>
          <w:rStyle w:val="StyleBoldUnderline"/>
        </w:rPr>
        <w:t xml:space="preserve"> self </w:t>
      </w:r>
      <w:r w:rsidRPr="00F4671A">
        <w:rPr>
          <w:rStyle w:val="StyleBoldUnderline"/>
          <w:highlight w:val="green"/>
        </w:rPr>
        <w:t>to disengage</w:t>
      </w:r>
      <w:r w:rsidRPr="005D2CF8">
        <w:rPr>
          <w:rStyle w:val="StyleBoldUnderline"/>
        </w:rPr>
        <w:t xml:space="preserve"> itself from a </w:t>
      </w:r>
      <w:proofErr w:type="spellStart"/>
      <w:r w:rsidRPr="005D2CF8">
        <w:rPr>
          <w:rStyle w:val="StyleBoldUnderline"/>
        </w:rPr>
        <w:t>pharaonic</w:t>
      </w:r>
      <w:proofErr w:type="spellEnd"/>
      <w:r w:rsidRPr="005D2CF8">
        <w:rPr>
          <w:rStyle w:val="StyleBoldUnderline"/>
        </w:rPr>
        <w:t xml:space="preserve"> "Self," </w:t>
      </w:r>
      <w:r w:rsidRPr="00CB0CFC">
        <w:t xml:space="preserve">discover its own capacities and uniqueness, indeed </w:t>
      </w:r>
      <w:r w:rsidRPr="00F4671A">
        <w:rPr>
          <w:rStyle w:val="StyleBoldUnderline"/>
          <w:highlight w:val="green"/>
        </w:rPr>
        <w:t xml:space="preserve">acquire </w:t>
      </w:r>
      <w:r w:rsidRPr="000E4AB8">
        <w:rPr>
          <w:rStyle w:val="StyleBoldUnderline"/>
        </w:rPr>
        <w:t xml:space="preserve">a sense of personality, of </w:t>
      </w:r>
      <w:r w:rsidRPr="00F4671A">
        <w:rPr>
          <w:rStyle w:val="StyleBoldUnderline"/>
          <w:highlight w:val="green"/>
        </w:rPr>
        <w:t xml:space="preserve">self-control and self-direction---all </w:t>
      </w:r>
      <w:r w:rsidRPr="000E4AB8">
        <w:rPr>
          <w:rStyle w:val="StyleBoldUnderline"/>
        </w:rPr>
        <w:t xml:space="preserve">traits </w:t>
      </w:r>
      <w:r w:rsidRPr="00F4671A">
        <w:rPr>
          <w:rStyle w:val="StyleBoldUnderline"/>
          <w:highlight w:val="green"/>
        </w:rPr>
        <w:t xml:space="preserve">indispensable for </w:t>
      </w:r>
      <w:r w:rsidRPr="00CB0CFC">
        <w:t xml:space="preserve">the achievement of </w:t>
      </w:r>
      <w:r w:rsidRPr="00F4671A">
        <w:rPr>
          <w:rStyle w:val="StyleBoldUnderline"/>
          <w:highlight w:val="green"/>
        </w:rPr>
        <w:t xml:space="preserve">freedom? </w:t>
      </w:r>
      <w:r w:rsidRPr="00CB0CFC">
        <w:t>Here, I may add,</w:t>
      </w:r>
      <w:r w:rsidRPr="005D2CF8">
        <w:rPr>
          <w:rStyle w:val="StyleBoldUnderline"/>
        </w:rPr>
        <w:t xml:space="preserve"> </w:t>
      </w:r>
      <w:r w:rsidRPr="00660222">
        <w:rPr>
          <w:rStyle w:val="StyleBoldUnderline"/>
        </w:rPr>
        <w:t>Heidegger and, yes,</w:t>
      </w:r>
      <w:r w:rsidRPr="005D2CF8">
        <w:rPr>
          <w:rStyle w:val="StyleBoldUnderline"/>
        </w:rPr>
        <w:t xml:space="preserve"> </w:t>
      </w:r>
      <w:r w:rsidRPr="00F4671A">
        <w:rPr>
          <w:rStyle w:val="StyleBoldUnderline"/>
          <w:highlight w:val="green"/>
        </w:rPr>
        <w:t xml:space="preserve">Nazism </w:t>
      </w:r>
      <w:r w:rsidRPr="00660222">
        <w:rPr>
          <w:rStyle w:val="StyleBoldUnderline"/>
        </w:rPr>
        <w:t xml:space="preserve">begin to </w:t>
      </w:r>
      <w:r w:rsidRPr="00F4671A">
        <w:rPr>
          <w:rStyle w:val="StyleBoldUnderline"/>
          <w:highlight w:val="green"/>
        </w:rPr>
        <w:t xml:space="preserve">grimace with satisfaction behind this </w:t>
      </w:r>
      <w:r w:rsidRPr="00660222">
        <w:rPr>
          <w:rStyle w:val="StyleBoldUnderline"/>
        </w:rPr>
        <w:t xml:space="preserve">veil of </w:t>
      </w:r>
      <w:r w:rsidRPr="00F4671A">
        <w:rPr>
          <w:rStyle w:val="StyleBoldUnderline"/>
          <w:highlight w:val="green"/>
        </w:rPr>
        <w:t xml:space="preserve">self-effacement </w:t>
      </w:r>
      <w:r w:rsidRPr="00660222">
        <w:rPr>
          <w:rStyle w:val="StyleBoldUnderline"/>
        </w:rPr>
        <w:t xml:space="preserve">and a passive personality </w:t>
      </w:r>
      <w:r w:rsidRPr="00F4671A">
        <w:rPr>
          <w:rStyle w:val="StyleBoldUnderline"/>
          <w:highlight w:val="green"/>
        </w:rPr>
        <w:t xml:space="preserve">so yielding </w:t>
      </w:r>
      <w:r w:rsidRPr="00660222">
        <w:rPr>
          <w:rStyle w:val="StyleBoldUnderline"/>
        </w:rPr>
        <w:t xml:space="preserve">that </w:t>
      </w:r>
      <w:r w:rsidRPr="00F4671A">
        <w:rPr>
          <w:rStyle w:val="StyleBoldUnderline"/>
          <w:highlight w:val="green"/>
        </w:rPr>
        <w:t xml:space="preserve">it can </w:t>
      </w:r>
      <w:r w:rsidRPr="000E4AB8">
        <w:rPr>
          <w:rStyle w:val="StyleBoldUnderline"/>
        </w:rPr>
        <w:t xml:space="preserve">easily </w:t>
      </w:r>
      <w:r w:rsidRPr="00F4671A">
        <w:rPr>
          <w:rStyle w:val="StyleBoldUnderline"/>
          <w:highlight w:val="green"/>
        </w:rPr>
        <w:t>be</w:t>
      </w:r>
      <w:r w:rsidRPr="005D2CF8">
        <w:rPr>
          <w:rStyle w:val="StyleBoldUnderline"/>
        </w:rPr>
        <w:t xml:space="preserve"> shaped, </w:t>
      </w:r>
      <w:r w:rsidRPr="00660222">
        <w:rPr>
          <w:rStyle w:val="StyleBoldUnderline"/>
        </w:rPr>
        <w:t xml:space="preserve">distorted, and </w:t>
      </w:r>
      <w:r w:rsidRPr="00F4671A">
        <w:rPr>
          <w:rStyle w:val="StyleBoldUnderline"/>
          <w:highlight w:val="green"/>
        </w:rPr>
        <w:t xml:space="preserve">manipulated by a new "ecological" State </w:t>
      </w:r>
      <w:r w:rsidRPr="000E4AB8">
        <w:rPr>
          <w:rStyle w:val="StyleBoldUnderline"/>
        </w:rPr>
        <w:t>machine</w:t>
      </w:r>
      <w:r w:rsidRPr="005D2CF8">
        <w:rPr>
          <w:rStyle w:val="StyleBoldUnderline"/>
        </w:rPr>
        <w:t xml:space="preserve"> </w:t>
      </w:r>
      <w:r w:rsidRPr="00CB0CFC">
        <w:t>with a supreme "SELF" embodied in a Leader, Guru, or Living God---</w:t>
      </w:r>
      <w:r w:rsidRPr="00660222">
        <w:rPr>
          <w:rStyle w:val="StyleBoldUnderline"/>
        </w:rPr>
        <w:t xml:space="preserve">all </w:t>
      </w:r>
      <w:r w:rsidRPr="00F4671A">
        <w:rPr>
          <w:rStyle w:val="StyleBoldUnderline"/>
          <w:highlight w:val="green"/>
        </w:rPr>
        <w:t xml:space="preserve">in the name of </w:t>
      </w:r>
      <w:r w:rsidRPr="00660222">
        <w:rPr>
          <w:rStyle w:val="StyleBoldUnderline"/>
        </w:rPr>
        <w:t xml:space="preserve">a </w:t>
      </w:r>
      <w:r w:rsidRPr="00F4671A">
        <w:rPr>
          <w:rStyle w:val="StyleBoldUnderline"/>
          <w:highlight w:val="green"/>
        </w:rPr>
        <w:t>"</w:t>
      </w:r>
      <w:proofErr w:type="spellStart"/>
      <w:r w:rsidRPr="00F4671A">
        <w:rPr>
          <w:rStyle w:val="StyleBoldUnderline"/>
          <w:highlight w:val="green"/>
        </w:rPr>
        <w:t>biocentric</w:t>
      </w:r>
      <w:proofErr w:type="spellEnd"/>
      <w:r w:rsidRPr="00F4671A">
        <w:rPr>
          <w:rStyle w:val="StyleBoldUnderline"/>
          <w:highlight w:val="green"/>
        </w:rPr>
        <w:t xml:space="preserve"> equality" </w:t>
      </w:r>
      <w:r w:rsidRPr="005D2CF8">
        <w:rPr>
          <w:rStyle w:val="StyleBoldUnderline"/>
        </w:rPr>
        <w:t xml:space="preserve">that is slowly reworked as it has been so often in history into a social hierarchy. </w:t>
      </w:r>
      <w:r w:rsidRPr="00CB0CFC">
        <w:t xml:space="preserve">From Shaman to Monarch, from Priest or Priestess to Dictator, </w:t>
      </w:r>
      <w:r w:rsidRPr="00F4671A">
        <w:rPr>
          <w:rStyle w:val="StyleBoldUnderline"/>
          <w:highlight w:val="green"/>
        </w:rPr>
        <w:t xml:space="preserve">our warped social development has been marked by nature worshippers </w:t>
      </w:r>
      <w:r w:rsidRPr="005D2CF8">
        <w:rPr>
          <w:rStyle w:val="StyleBoldUnderline"/>
        </w:rPr>
        <w:t xml:space="preserve">and their ritual Supreme Ones who produced unfinished individuals at best and who </w:t>
      </w:r>
      <w:proofErr w:type="spellStart"/>
      <w:r w:rsidRPr="005D2CF8">
        <w:rPr>
          <w:rStyle w:val="StyleBoldUnderline"/>
        </w:rPr>
        <w:t>deindividuated</w:t>
      </w:r>
      <w:proofErr w:type="spellEnd"/>
      <w:r w:rsidRPr="005D2CF8">
        <w:rPr>
          <w:rStyle w:val="StyleBoldUnderline"/>
        </w:rPr>
        <w:t xml:space="preserve"> the "self-in-Self" at worst, often in the name of the "Great Connected Whole" </w:t>
      </w:r>
      <w:r w:rsidRPr="00CB0CFC">
        <w:t>(to use exactly the language of the Chinese ruling classes who kept their peasantry in abject servitude, as Leon E. Stover points out in his The Cultural Ecology of Chinese Civilization).</w:t>
      </w:r>
      <w:r>
        <w:t xml:space="preserve"> </w:t>
      </w:r>
      <w:r w:rsidRPr="00F4671A">
        <w:rPr>
          <w:rStyle w:val="StyleBoldUnderline"/>
          <w:highlight w:val="green"/>
        </w:rPr>
        <w:t xml:space="preserve">What makes this </w:t>
      </w:r>
      <w:r w:rsidRPr="001E3A28">
        <w:rPr>
          <w:rStyle w:val="StyleBoldUnderline"/>
        </w:rPr>
        <w:t xml:space="preserve">Eco-la-la especially </w:t>
      </w:r>
      <w:r w:rsidRPr="00F4671A">
        <w:rPr>
          <w:rStyle w:val="StyleBoldUnderline"/>
          <w:highlight w:val="green"/>
        </w:rPr>
        <w:t xml:space="preserve">sinister </w:t>
      </w:r>
      <w:r w:rsidRPr="00085119">
        <w:t>today</w:t>
      </w:r>
      <w:r w:rsidRPr="005D2CF8">
        <w:rPr>
          <w:rStyle w:val="StyleBoldUnderline"/>
        </w:rPr>
        <w:t xml:space="preserve"> </w:t>
      </w:r>
      <w:r w:rsidRPr="00F4671A">
        <w:rPr>
          <w:rStyle w:val="StyleBoldUnderline"/>
          <w:highlight w:val="green"/>
        </w:rPr>
        <w:t xml:space="preserve">is that we are </w:t>
      </w:r>
      <w:r w:rsidRPr="001E3A28">
        <w:rPr>
          <w:rStyle w:val="StyleBoldUnderline"/>
        </w:rPr>
        <w:t xml:space="preserve">already </w:t>
      </w:r>
      <w:r w:rsidRPr="00F4671A">
        <w:rPr>
          <w:rStyle w:val="StyleBoldUnderline"/>
          <w:highlight w:val="green"/>
        </w:rPr>
        <w:t xml:space="preserve">living in a period of massive </w:t>
      </w:r>
      <w:proofErr w:type="spellStart"/>
      <w:r w:rsidRPr="00F4671A">
        <w:rPr>
          <w:rStyle w:val="StyleBoldUnderline"/>
          <w:highlight w:val="green"/>
        </w:rPr>
        <w:t>deindividuation</w:t>
      </w:r>
      <w:proofErr w:type="spellEnd"/>
      <w:r w:rsidRPr="00085119">
        <w:t>---not because deep ecology or Taoism is making any serious inroads into our own cultural ecology but because</w:t>
      </w:r>
      <w:r w:rsidRPr="005D2CF8">
        <w:rPr>
          <w:rStyle w:val="StyleBoldUnderline"/>
        </w:rPr>
        <w:t xml:space="preserve"> </w:t>
      </w:r>
      <w:r w:rsidRPr="00F4671A">
        <w:rPr>
          <w:rStyle w:val="StyleBoldUnderline"/>
          <w:highlight w:val="green"/>
        </w:rPr>
        <w:t xml:space="preserve">the </w:t>
      </w:r>
      <w:r w:rsidRPr="001E3A28">
        <w:rPr>
          <w:rStyle w:val="StyleBoldUnderline"/>
        </w:rPr>
        <w:t xml:space="preserve">mass </w:t>
      </w:r>
      <w:r w:rsidRPr="00F4671A">
        <w:rPr>
          <w:rStyle w:val="StyleBoldUnderline"/>
          <w:highlight w:val="green"/>
        </w:rPr>
        <w:t>media</w:t>
      </w:r>
      <w:r w:rsidRPr="005D2CF8">
        <w:rPr>
          <w:rStyle w:val="StyleBoldUnderline"/>
        </w:rPr>
        <w:t xml:space="preserve">, </w:t>
      </w:r>
      <w:r w:rsidRPr="00085119">
        <w:t>the commodity culture,</w:t>
      </w:r>
      <w:r w:rsidRPr="005D2CF8">
        <w:rPr>
          <w:rStyle w:val="StyleBoldUnderline"/>
        </w:rPr>
        <w:t xml:space="preserve"> </w:t>
      </w:r>
      <w:r w:rsidRPr="00F4671A">
        <w:rPr>
          <w:rStyle w:val="StyleBoldUnderline"/>
          <w:highlight w:val="green"/>
        </w:rPr>
        <w:t xml:space="preserve">and </w:t>
      </w:r>
      <w:r w:rsidRPr="00085119">
        <w:t>a</w:t>
      </w:r>
      <w:r w:rsidRPr="005D2CF8">
        <w:rPr>
          <w:rStyle w:val="StyleBoldUnderline"/>
        </w:rPr>
        <w:t xml:space="preserve"> </w:t>
      </w:r>
      <w:r w:rsidRPr="00F4671A">
        <w:rPr>
          <w:rStyle w:val="StyleBoldUnderline"/>
          <w:highlight w:val="green"/>
        </w:rPr>
        <w:t xml:space="preserve">market </w:t>
      </w:r>
      <w:r w:rsidRPr="001E3A28">
        <w:rPr>
          <w:rStyle w:val="StyleBoldUnderline"/>
        </w:rPr>
        <w:t xml:space="preserve">society </w:t>
      </w:r>
      <w:r w:rsidRPr="00F4671A">
        <w:rPr>
          <w:rStyle w:val="StyleBoldUnderline"/>
          <w:highlight w:val="green"/>
        </w:rPr>
        <w:t xml:space="preserve">are "reconnecting" us into </w:t>
      </w:r>
      <w:r w:rsidRPr="001E3A28">
        <w:rPr>
          <w:rStyle w:val="StyleBoldUnderline"/>
        </w:rPr>
        <w:t xml:space="preserve">an increasingly </w:t>
      </w:r>
      <w:r w:rsidRPr="00F4671A">
        <w:rPr>
          <w:rStyle w:val="StyleBoldUnderline"/>
          <w:highlight w:val="green"/>
        </w:rPr>
        <w:t xml:space="preserve">depersonalized "whole" whose essence is </w:t>
      </w:r>
      <w:r w:rsidRPr="00214D31">
        <w:rPr>
          <w:rStyle w:val="StyleBoldUnderline"/>
        </w:rPr>
        <w:t>passivity and a chronic</w:t>
      </w:r>
      <w:r w:rsidRPr="001E3A28">
        <w:rPr>
          <w:rStyle w:val="StyleBoldUnderline"/>
        </w:rPr>
        <w:t xml:space="preserve"> </w:t>
      </w:r>
      <w:r w:rsidRPr="00F4671A">
        <w:rPr>
          <w:rStyle w:val="StyleBoldUnderline"/>
          <w:highlight w:val="green"/>
        </w:rPr>
        <w:t xml:space="preserve">vulnerability to </w:t>
      </w:r>
      <w:r w:rsidRPr="001E3A28">
        <w:rPr>
          <w:rStyle w:val="StyleBoldUnderline"/>
        </w:rPr>
        <w:t xml:space="preserve">economic and political </w:t>
      </w:r>
      <w:r w:rsidRPr="00F4671A">
        <w:rPr>
          <w:rStyle w:val="StyleBoldUnderline"/>
          <w:highlight w:val="green"/>
        </w:rPr>
        <w:t>manipulation</w:t>
      </w:r>
      <w:r w:rsidRPr="005D2CF8">
        <w:rPr>
          <w:rStyle w:val="StyleBoldUnderline"/>
        </w:rPr>
        <w:t xml:space="preserve">. </w:t>
      </w:r>
      <w:r w:rsidRPr="00085119">
        <w:t>It is not from an excess of selfhood that we are suffering but of selfishness---</w:t>
      </w:r>
      <w:r w:rsidRPr="00F4671A">
        <w:rPr>
          <w:rStyle w:val="StyleBoldUnderline"/>
          <w:highlight w:val="green"/>
        </w:rPr>
        <w:t xml:space="preserve">the surrender </w:t>
      </w:r>
      <w:r w:rsidRPr="005D15C9">
        <w:rPr>
          <w:rStyle w:val="StyleBoldUnderline"/>
        </w:rPr>
        <w:t xml:space="preserve">of personality </w:t>
      </w:r>
      <w:r w:rsidRPr="00F4671A">
        <w:rPr>
          <w:rStyle w:val="StyleBoldUnderline"/>
          <w:highlight w:val="green"/>
        </w:rPr>
        <w:t>to</w:t>
      </w:r>
      <w:r w:rsidRPr="005D2CF8">
        <w:rPr>
          <w:rStyle w:val="StyleBoldUnderline"/>
        </w:rPr>
        <w:t xml:space="preserve"> </w:t>
      </w:r>
      <w:r w:rsidRPr="00085119">
        <w:t>the security afforded by</w:t>
      </w:r>
      <w:r w:rsidRPr="005D2CF8">
        <w:rPr>
          <w:rStyle w:val="StyleBoldUnderline"/>
        </w:rPr>
        <w:t xml:space="preserve"> </w:t>
      </w:r>
      <w:r w:rsidRPr="005D15C9">
        <w:rPr>
          <w:rStyle w:val="StyleBoldUnderline"/>
        </w:rPr>
        <w:t xml:space="preserve">corporations, centralized </w:t>
      </w:r>
      <w:r w:rsidRPr="00F4671A">
        <w:rPr>
          <w:rStyle w:val="StyleBoldUnderline"/>
          <w:highlight w:val="green"/>
        </w:rPr>
        <w:t>government, and the military.</w:t>
      </w:r>
      <w:r w:rsidRPr="005D2CF8">
        <w:rPr>
          <w:rStyle w:val="StyleBoldUnderline"/>
        </w:rPr>
        <w:t xml:space="preserve"> </w:t>
      </w:r>
      <w:r w:rsidRPr="00085119">
        <w:t>If selfhood is identified with a grasping, "anthropocentric," and devouring personality, these traits are to be found not so much among ordinary people, who basically sense that they have no control over their destinies, as among the giant corporations and State leaders who are plundering not only the planet but also women, people of color, and the underprivileged.</w:t>
      </w:r>
      <w:r w:rsidRPr="005D2CF8">
        <w:rPr>
          <w:rStyle w:val="StyleBoldUnderline"/>
        </w:rPr>
        <w:t xml:space="preserve"> It is not </w:t>
      </w:r>
      <w:proofErr w:type="spellStart"/>
      <w:r w:rsidRPr="005D2CF8">
        <w:rPr>
          <w:rStyle w:val="StyleBoldUnderline"/>
        </w:rPr>
        <w:t>deindividuation</w:t>
      </w:r>
      <w:proofErr w:type="spellEnd"/>
      <w:r w:rsidRPr="005D2CF8">
        <w:rPr>
          <w:rStyle w:val="StyleBoldUnderline"/>
        </w:rPr>
        <w:t xml:space="preserve"> that the oppressed of the world require, </w:t>
      </w:r>
      <w:r w:rsidRPr="00085119">
        <w:t>much less passive personalities that readily surrender themselves to the cosmic forces---the "Self" —that buffet them around,</w:t>
      </w:r>
      <w:r w:rsidRPr="005D2CF8">
        <w:rPr>
          <w:rStyle w:val="StyleBoldUnderline"/>
        </w:rPr>
        <w:t xml:space="preserve"> but </w:t>
      </w:r>
      <w:proofErr w:type="spellStart"/>
      <w:r w:rsidRPr="005D2CF8">
        <w:rPr>
          <w:rStyle w:val="StyleBoldUnderline"/>
        </w:rPr>
        <w:t>reindividuation</w:t>
      </w:r>
      <w:proofErr w:type="spellEnd"/>
      <w:r w:rsidRPr="005D2CF8">
        <w:rPr>
          <w:rStyle w:val="StyleBoldUnderline"/>
        </w:rPr>
        <w:t xml:space="preserve"> that will render them active agents in remaking society and arresting the </w:t>
      </w:r>
      <w:r w:rsidRPr="005D15C9">
        <w:rPr>
          <w:rStyle w:val="StyleBoldUnderline"/>
        </w:rPr>
        <w:t xml:space="preserve">growing totalitarianism that </w:t>
      </w:r>
      <w:r w:rsidRPr="00F4671A">
        <w:rPr>
          <w:rStyle w:val="StyleBoldUnderline"/>
          <w:highlight w:val="green"/>
        </w:rPr>
        <w:t>threatens to homogenize us all</w:t>
      </w:r>
      <w:r w:rsidRPr="005D2CF8">
        <w:rPr>
          <w:rStyle w:val="StyleBoldUnderline"/>
        </w:rPr>
        <w:t xml:space="preserve"> </w:t>
      </w:r>
      <w:r w:rsidRPr="00085119">
        <w:t>as part of a Western version of the "Great Connected Whole."</w:t>
      </w:r>
    </w:p>
    <w:p w14:paraId="206CA883" w14:textId="77777777" w:rsidR="00D937B1" w:rsidRDefault="00D937B1" w:rsidP="00D937B1">
      <w:pPr>
        <w:pStyle w:val="Heading4"/>
      </w:pPr>
      <w:r>
        <w:t xml:space="preserve">I advocate social ecology as the alternative to deep ecology – this recognizes that social structures are the cause of environmental problems, whereas deep ecology condemns all of humanity, shutting itself off from any actual environmental solution. </w:t>
      </w:r>
    </w:p>
    <w:p w14:paraId="038967DC" w14:textId="77777777" w:rsidR="00D937B1" w:rsidRDefault="00D937B1" w:rsidP="00D937B1">
      <w:pPr>
        <w:rPr>
          <w:rStyle w:val="StyleStyleBold12pt"/>
          <w:sz w:val="18"/>
        </w:rPr>
      </w:pPr>
      <w:proofErr w:type="spellStart"/>
      <w:r>
        <w:rPr>
          <w:rStyle w:val="StyleStyleBold12pt"/>
        </w:rPr>
        <w:t>Bookchin</w:t>
      </w:r>
      <w:proofErr w:type="spellEnd"/>
      <w:r>
        <w:rPr>
          <w:rStyle w:val="StyleStyleBold12pt"/>
        </w:rPr>
        <w:t xml:space="preserve"> 87 </w:t>
      </w:r>
      <w:r>
        <w:rPr>
          <w:rStyle w:val="StyleStyleBold12pt"/>
          <w:b w:val="0"/>
          <w:sz w:val="18"/>
        </w:rPr>
        <w:t>[</w:t>
      </w:r>
      <w:r w:rsidRPr="00B50317">
        <w:rPr>
          <w:rStyle w:val="StyleStyleBold12pt"/>
          <w:b w:val="0"/>
          <w:sz w:val="18"/>
        </w:rPr>
        <w:t xml:space="preserve">Murray </w:t>
      </w:r>
      <w:proofErr w:type="spellStart"/>
      <w:r w:rsidRPr="00B50317">
        <w:rPr>
          <w:rStyle w:val="StyleStyleBold12pt"/>
          <w:b w:val="0"/>
          <w:sz w:val="18"/>
        </w:rPr>
        <w:t>Bookchin</w:t>
      </w:r>
      <w:proofErr w:type="spellEnd"/>
      <w:r>
        <w:rPr>
          <w:rStyle w:val="StyleStyleBold12pt"/>
          <w:b w:val="0"/>
          <w:sz w:val="18"/>
        </w:rPr>
        <w:t xml:space="preserve"> (</w:t>
      </w:r>
      <w:r w:rsidRPr="00B50317">
        <w:rPr>
          <w:rStyle w:val="StyleStyleBold12pt"/>
          <w:b w:val="0"/>
          <w:sz w:val="18"/>
        </w:rPr>
        <w:t>author of two dozen books on politics, philosophy, history, and urban affairs as well as ecology</w:t>
      </w:r>
      <w:r>
        <w:rPr>
          <w:rStyle w:val="StyleStyleBold12pt"/>
          <w:b w:val="0"/>
          <w:sz w:val="18"/>
        </w:rPr>
        <w:t>). “</w:t>
      </w:r>
      <w:r w:rsidRPr="00B50317">
        <w:rPr>
          <w:rStyle w:val="StyleStyleBold12pt"/>
          <w:b w:val="0"/>
          <w:sz w:val="18"/>
        </w:rPr>
        <w:t>Soci</w:t>
      </w:r>
      <w:r>
        <w:rPr>
          <w:rStyle w:val="StyleStyleBold12pt"/>
          <w:b w:val="0"/>
          <w:sz w:val="18"/>
        </w:rPr>
        <w:t xml:space="preserve">al Ecology versus Deep Ecology: </w:t>
      </w:r>
      <w:r w:rsidRPr="00B50317">
        <w:rPr>
          <w:rStyle w:val="StyleStyleBold12pt"/>
          <w:b w:val="0"/>
          <w:sz w:val="18"/>
        </w:rPr>
        <w:t>A Challenge for the Ecology Movement</w:t>
      </w:r>
      <w:r>
        <w:rPr>
          <w:rStyle w:val="StyleStyleBold12pt"/>
          <w:b w:val="0"/>
          <w:sz w:val="18"/>
        </w:rPr>
        <w:t xml:space="preserve">.” </w:t>
      </w:r>
      <w:r w:rsidRPr="00B50317">
        <w:rPr>
          <w:rStyle w:val="StyleStyleBold12pt"/>
          <w:b w:val="0"/>
          <w:sz w:val="18"/>
        </w:rPr>
        <w:t>Green Perspectives: Newsletter of the Green Program</w:t>
      </w:r>
      <w:r>
        <w:rPr>
          <w:rStyle w:val="StyleStyleBold12pt"/>
          <w:b w:val="0"/>
          <w:sz w:val="18"/>
        </w:rPr>
        <w:t xml:space="preserve"> Project, nos. 4-5. </w:t>
      </w:r>
      <w:r w:rsidRPr="005E53BA">
        <w:rPr>
          <w:rStyle w:val="StyleStyleBold12pt"/>
          <w:b w:val="0"/>
          <w:sz w:val="18"/>
        </w:rPr>
        <w:t>June 25, 1987</w:t>
      </w:r>
      <w:r>
        <w:rPr>
          <w:rStyle w:val="StyleStyleBold12pt"/>
          <w:b w:val="0"/>
          <w:sz w:val="18"/>
        </w:rPr>
        <w:t xml:space="preserve">] </w:t>
      </w:r>
      <w:r>
        <w:rPr>
          <w:rStyle w:val="StyleStyleBold12pt"/>
          <w:sz w:val="18"/>
        </w:rPr>
        <w:t>AJ</w:t>
      </w:r>
    </w:p>
    <w:p w14:paraId="49621439" w14:textId="77777777" w:rsidR="00D937B1" w:rsidRDefault="00D937B1" w:rsidP="00D937B1">
      <w:r w:rsidRPr="00C7012B">
        <w:t xml:space="preserve">Let us agree from the outset that </w:t>
      </w:r>
      <w:r w:rsidRPr="004F47CF">
        <w:rPr>
          <w:rStyle w:val="StyleBoldUnderline"/>
        </w:rPr>
        <w:t xml:space="preserve">ecology is no magic term that unlocks the secret of </w:t>
      </w:r>
      <w:r w:rsidRPr="00C7012B">
        <w:t xml:space="preserve">our abuse of </w:t>
      </w:r>
      <w:r w:rsidRPr="004F47CF">
        <w:rPr>
          <w:rStyle w:val="StyleBoldUnderline"/>
        </w:rPr>
        <w:t xml:space="preserve">nature. </w:t>
      </w:r>
      <w:r w:rsidRPr="00C7012B">
        <w:t>It is a word that can be as easily a</w:t>
      </w:r>
      <w:r w:rsidRPr="00E573ED">
        <w:t>bused, distorted, and tainted as democracy and freedom. Nor does</w:t>
      </w:r>
      <w:r w:rsidRPr="004F47CF">
        <w:rPr>
          <w:rStyle w:val="StyleBoldUnderline"/>
        </w:rPr>
        <w:t xml:space="preserve"> ecology </w:t>
      </w:r>
      <w:r w:rsidRPr="00E573ED">
        <w:t>put us all--whoever "we" may be---in the same boat against environmentalists, who are simply</w:t>
      </w:r>
      <w:r w:rsidRPr="004F47CF">
        <w:rPr>
          <w:rStyle w:val="StyleBoldUnderline"/>
        </w:rPr>
        <w:t xml:space="preserve"> try</w:t>
      </w:r>
      <w:r w:rsidRPr="00E573ED">
        <w:t>ing</w:t>
      </w:r>
      <w:r w:rsidRPr="004F47CF">
        <w:rPr>
          <w:rStyle w:val="StyleBoldUnderline"/>
        </w:rPr>
        <w:t xml:space="preserve"> to make a rotten society work by dressing it in green leaves and colorful flowers while ignoring the deep-seated roots of </w:t>
      </w:r>
      <w:r w:rsidRPr="00E573ED">
        <w:t>our ecological</w:t>
      </w:r>
      <w:r w:rsidRPr="004F47CF">
        <w:rPr>
          <w:rStyle w:val="StyleBoldUnderline"/>
        </w:rPr>
        <w:t xml:space="preserve"> problems.</w:t>
      </w:r>
      <w:r>
        <w:rPr>
          <w:rStyle w:val="StyleBoldUnderline"/>
        </w:rPr>
        <w:t xml:space="preserve"> </w:t>
      </w:r>
      <w:r w:rsidRPr="00E573ED">
        <w:t xml:space="preserve">It is time to honestly fact the fact that there are differences within today's so-called ecology movement that are as serious as those between the environmentalism and </w:t>
      </w:r>
      <w:proofErr w:type="spellStart"/>
      <w:r w:rsidRPr="00E573ED">
        <w:t>ecologism</w:t>
      </w:r>
      <w:proofErr w:type="spellEnd"/>
      <w:r w:rsidRPr="00E573ED">
        <w:t xml:space="preserve"> of the early 1970s. There are barely disguised racists, survivalists, macho Daniel Boones, and outright social reactionaries who use the word ecology to express their views, just as there are deeply </w:t>
      </w:r>
      <w:r w:rsidRPr="00E573ED">
        <w:lastRenderedPageBreak/>
        <w:t>concerned naturalists, communitarians, social radicals, and feminists who use the word ecology to express theirs.</w:t>
      </w:r>
      <w:r>
        <w:t xml:space="preserve"> </w:t>
      </w:r>
      <w:r w:rsidRPr="00E573ED">
        <w:t>The differences between these two tendencies consist not only of quarrels with regard to theory, sensibility, and ethics. They have far-reaching practical and political consequences. They concern not only of the way we view nature, or humanity; or even ecology, but how we propose to change society and by what means.</w:t>
      </w:r>
      <w:r>
        <w:t xml:space="preserve"> </w:t>
      </w:r>
      <w:r w:rsidRPr="00F4671A">
        <w:rPr>
          <w:rStyle w:val="StyleBoldUnderline"/>
          <w:highlight w:val="green"/>
        </w:rPr>
        <w:t xml:space="preserve">The </w:t>
      </w:r>
      <w:r w:rsidRPr="00B10D43">
        <w:rPr>
          <w:rStyle w:val="StyleBoldUnderline"/>
        </w:rPr>
        <w:t xml:space="preserve">greatest </w:t>
      </w:r>
      <w:r w:rsidRPr="00F4671A">
        <w:rPr>
          <w:rStyle w:val="StyleBoldUnderline"/>
          <w:highlight w:val="green"/>
        </w:rPr>
        <w:t xml:space="preserve">differences </w:t>
      </w:r>
      <w:r w:rsidRPr="004F47CF">
        <w:rPr>
          <w:rStyle w:val="StyleBoldUnderline"/>
        </w:rPr>
        <w:t xml:space="preserve">that are </w:t>
      </w:r>
      <w:r w:rsidRPr="00B10D43">
        <w:rPr>
          <w:rStyle w:val="StyleBoldUnderline"/>
        </w:rPr>
        <w:t xml:space="preserve">emerging </w:t>
      </w:r>
      <w:r w:rsidRPr="00F4671A">
        <w:rPr>
          <w:rStyle w:val="StyleBoldUnderline"/>
          <w:highlight w:val="green"/>
        </w:rPr>
        <w:t xml:space="preserve">within the </w:t>
      </w:r>
      <w:r w:rsidRPr="004F47CF">
        <w:rPr>
          <w:rStyle w:val="StyleBoldUnderline"/>
        </w:rPr>
        <w:t xml:space="preserve">so-called </w:t>
      </w:r>
      <w:r w:rsidRPr="00F4671A">
        <w:rPr>
          <w:rStyle w:val="StyleBoldUnderline"/>
          <w:highlight w:val="green"/>
        </w:rPr>
        <w:t>ecology movement are between a vagu</w:t>
      </w:r>
      <w:r w:rsidRPr="004F47CF">
        <w:rPr>
          <w:rStyle w:val="StyleBoldUnderline"/>
        </w:rPr>
        <w:t xml:space="preserve">e, </w:t>
      </w:r>
      <w:r w:rsidRPr="00E573ED">
        <w:t>formless</w:t>
      </w:r>
      <w:r w:rsidRPr="004F47CF">
        <w:rPr>
          <w:rStyle w:val="StyleBoldUnderline"/>
        </w:rPr>
        <w:t xml:space="preserve">, </w:t>
      </w:r>
      <w:r w:rsidRPr="00B10D43">
        <w:rPr>
          <w:rStyle w:val="StyleBoldUnderline"/>
        </w:rPr>
        <w:t xml:space="preserve">often self-contradictory, and invertebrate thing called </w:t>
      </w:r>
      <w:r w:rsidRPr="00F4671A">
        <w:rPr>
          <w:rStyle w:val="StyleBoldUnderline"/>
          <w:highlight w:val="green"/>
        </w:rPr>
        <w:t>deep ecology and a</w:t>
      </w:r>
      <w:r w:rsidRPr="004F47CF">
        <w:rPr>
          <w:rStyle w:val="StyleBoldUnderline"/>
        </w:rPr>
        <w:t xml:space="preserve"> </w:t>
      </w:r>
      <w:proofErr w:type="gramStart"/>
      <w:r w:rsidRPr="00E573ED">
        <w:t>long-developing</w:t>
      </w:r>
      <w:proofErr w:type="gramEnd"/>
      <w:r w:rsidRPr="00E573ED">
        <w:t>,</w:t>
      </w:r>
      <w:r w:rsidRPr="004F47CF">
        <w:rPr>
          <w:rStyle w:val="StyleBoldUnderline"/>
        </w:rPr>
        <w:t xml:space="preserve"> coherent</w:t>
      </w:r>
      <w:r w:rsidRPr="00E573ED">
        <w:t>, and</w:t>
      </w:r>
      <w:r w:rsidRPr="004F47CF">
        <w:rPr>
          <w:rStyle w:val="StyleBoldUnderline"/>
        </w:rPr>
        <w:t xml:space="preserve"> </w:t>
      </w:r>
      <w:r w:rsidRPr="00F4671A">
        <w:rPr>
          <w:rStyle w:val="StyleBoldUnderline"/>
          <w:highlight w:val="green"/>
        </w:rPr>
        <w:t xml:space="preserve">socially oriented </w:t>
      </w:r>
      <w:r w:rsidRPr="00B10D43">
        <w:rPr>
          <w:rStyle w:val="StyleBoldUnderline"/>
        </w:rPr>
        <w:t xml:space="preserve">body of ideas </w:t>
      </w:r>
      <w:r w:rsidRPr="00B10D43">
        <w:t>that can best be</w:t>
      </w:r>
      <w:r w:rsidRPr="00B10D43">
        <w:rPr>
          <w:rStyle w:val="StyleBoldUnderline"/>
        </w:rPr>
        <w:t xml:space="preserve"> called </w:t>
      </w:r>
      <w:r w:rsidRPr="00F4671A">
        <w:rPr>
          <w:rStyle w:val="StyleBoldUnderline"/>
          <w:highlight w:val="green"/>
        </w:rPr>
        <w:t>social ecology</w:t>
      </w:r>
      <w:r w:rsidRPr="004F47CF">
        <w:rPr>
          <w:rStyle w:val="StyleBoldUnderline"/>
        </w:rPr>
        <w:t xml:space="preserve">. Deep ecology has parachuted </w:t>
      </w:r>
      <w:r w:rsidRPr="0088635D">
        <w:t>into our midst quite recently</w:t>
      </w:r>
      <w:r w:rsidRPr="004F47CF">
        <w:rPr>
          <w:rStyle w:val="StyleBoldUnderline"/>
        </w:rPr>
        <w:t xml:space="preserve"> from the </w:t>
      </w:r>
      <w:r w:rsidRPr="0088635D">
        <w:t>Sunbelt's</w:t>
      </w:r>
      <w:r w:rsidRPr="004F47CF">
        <w:rPr>
          <w:rStyle w:val="StyleBoldUnderline"/>
        </w:rPr>
        <w:t xml:space="preserve"> bizarre mix of Hollywood and Disneyland, spiced with </w:t>
      </w:r>
      <w:r w:rsidRPr="0088635D">
        <w:t>homilies from Taoism,</w:t>
      </w:r>
      <w:r w:rsidRPr="004F47CF">
        <w:rPr>
          <w:rStyle w:val="StyleBoldUnderline"/>
        </w:rPr>
        <w:t xml:space="preserve"> Buddhism, </w:t>
      </w:r>
      <w:r w:rsidRPr="0088635D">
        <w:t>spiritualism</w:t>
      </w:r>
      <w:r w:rsidRPr="004F47CF">
        <w:rPr>
          <w:rStyle w:val="StyleBoldUnderline"/>
        </w:rPr>
        <w:t xml:space="preserve">, reborn Christianity, and in some cases eco-fascism, while social ecology draws its inspiration from such outstanding </w:t>
      </w:r>
      <w:r w:rsidRPr="0088635D">
        <w:t>radical</w:t>
      </w:r>
      <w:r w:rsidRPr="004F47CF">
        <w:rPr>
          <w:rStyle w:val="StyleBoldUnderline"/>
        </w:rPr>
        <w:t xml:space="preserve"> decentralist thinkers </w:t>
      </w:r>
      <w:r w:rsidRPr="0088635D">
        <w:t>as Peter Kropotkin, William Morris, and Paul Goodman,</w:t>
      </w:r>
      <w:r w:rsidRPr="004F47CF">
        <w:rPr>
          <w:rStyle w:val="StyleBoldUnderline"/>
        </w:rPr>
        <w:t xml:space="preserve"> among many others who have advanced a serious challenge to the present society with its vast hierarchical, sexist, class-ruled, statist apparatus and militaristic history.</w:t>
      </w:r>
      <w:r>
        <w:rPr>
          <w:rStyle w:val="StyleBoldUnderline"/>
        </w:rPr>
        <w:t xml:space="preserve"> </w:t>
      </w:r>
      <w:r w:rsidRPr="0088635D">
        <w:t>Let us face these differences bluntly:</w:t>
      </w:r>
      <w:r w:rsidRPr="004F47CF">
        <w:rPr>
          <w:rStyle w:val="StyleBoldUnderline"/>
        </w:rPr>
        <w:t xml:space="preserve"> </w:t>
      </w:r>
      <w:r w:rsidRPr="00F4671A">
        <w:rPr>
          <w:rStyle w:val="StyleBoldUnderline"/>
          <w:highlight w:val="green"/>
        </w:rPr>
        <w:t>deep ecology</w:t>
      </w:r>
      <w:r w:rsidRPr="004F47CF">
        <w:rPr>
          <w:rStyle w:val="StyleBoldUnderline"/>
        </w:rPr>
        <w:t xml:space="preserve">, despite all its social rhetoric, </w:t>
      </w:r>
      <w:r w:rsidRPr="00F4671A">
        <w:rPr>
          <w:rStyle w:val="StyleBoldUnderline"/>
          <w:highlight w:val="green"/>
        </w:rPr>
        <w:t xml:space="preserve">has </w:t>
      </w:r>
      <w:r w:rsidRPr="004F47CF">
        <w:rPr>
          <w:rStyle w:val="StyleBoldUnderline"/>
        </w:rPr>
        <w:t xml:space="preserve">virtually </w:t>
      </w:r>
      <w:r w:rsidRPr="00F4671A">
        <w:rPr>
          <w:rStyle w:val="StyleBoldUnderline"/>
          <w:highlight w:val="green"/>
        </w:rPr>
        <w:t xml:space="preserve">no </w:t>
      </w:r>
      <w:r w:rsidRPr="00B10D43">
        <w:rPr>
          <w:rStyle w:val="StyleBoldUnderline"/>
        </w:rPr>
        <w:t xml:space="preserve">real </w:t>
      </w:r>
      <w:r w:rsidRPr="00F4671A">
        <w:rPr>
          <w:rStyle w:val="StyleBoldUnderline"/>
          <w:highlight w:val="green"/>
        </w:rPr>
        <w:t>sense that our ecological problems have their</w:t>
      </w:r>
      <w:r w:rsidRPr="004F47CF">
        <w:rPr>
          <w:rStyle w:val="StyleBoldUnderline"/>
        </w:rPr>
        <w:t xml:space="preserve"> </w:t>
      </w:r>
      <w:r w:rsidRPr="0088635D">
        <w:t>ultimate</w:t>
      </w:r>
      <w:r w:rsidRPr="004F47CF">
        <w:rPr>
          <w:rStyle w:val="StyleBoldUnderline"/>
        </w:rPr>
        <w:t xml:space="preserve"> </w:t>
      </w:r>
      <w:r w:rsidRPr="00F4671A">
        <w:rPr>
          <w:rStyle w:val="StyleBoldUnderline"/>
          <w:highlight w:val="green"/>
        </w:rPr>
        <w:t xml:space="preserve">roots in </w:t>
      </w:r>
      <w:r w:rsidRPr="0088635D">
        <w:t>society and in</w:t>
      </w:r>
      <w:r w:rsidRPr="004F47CF">
        <w:rPr>
          <w:rStyle w:val="StyleBoldUnderline"/>
        </w:rPr>
        <w:t xml:space="preserve"> </w:t>
      </w:r>
      <w:r w:rsidRPr="00F4671A">
        <w:rPr>
          <w:rStyle w:val="StyleBoldUnderline"/>
          <w:highlight w:val="green"/>
        </w:rPr>
        <w:t xml:space="preserve">social problems. It preaches </w:t>
      </w:r>
      <w:r w:rsidRPr="00B10D43">
        <w:rPr>
          <w:rStyle w:val="StyleBoldUnderline"/>
        </w:rPr>
        <w:t xml:space="preserve">a gospel of </w:t>
      </w:r>
      <w:r w:rsidRPr="0093339A">
        <w:t>a kind of</w:t>
      </w:r>
      <w:r w:rsidRPr="004F47CF">
        <w:rPr>
          <w:rStyle w:val="StyleBoldUnderline"/>
        </w:rPr>
        <w:t xml:space="preserve"> </w:t>
      </w:r>
      <w:r w:rsidRPr="00F4671A">
        <w:rPr>
          <w:rStyle w:val="StyleBoldUnderline"/>
          <w:highlight w:val="green"/>
        </w:rPr>
        <w:t xml:space="preserve">"original sin" that accurses </w:t>
      </w:r>
      <w:r w:rsidRPr="0093339A">
        <w:t>a vague species called</w:t>
      </w:r>
      <w:r w:rsidRPr="004F47CF">
        <w:rPr>
          <w:rStyle w:val="StyleBoldUnderline"/>
        </w:rPr>
        <w:t xml:space="preserve"> </w:t>
      </w:r>
      <w:r w:rsidRPr="00F4671A">
        <w:rPr>
          <w:rStyle w:val="StyleBoldUnderline"/>
          <w:highlight w:val="green"/>
        </w:rPr>
        <w:t>humanity</w:t>
      </w:r>
      <w:r w:rsidRPr="00B10D43">
        <w:rPr>
          <w:rStyle w:val="StyleBoldUnderline"/>
        </w:rPr>
        <w:t xml:space="preserve">---as though people of color were </w:t>
      </w:r>
      <w:proofErr w:type="spellStart"/>
      <w:r w:rsidRPr="00B10D43">
        <w:rPr>
          <w:rStyle w:val="StyleBoldUnderline"/>
        </w:rPr>
        <w:t>equatable</w:t>
      </w:r>
      <w:proofErr w:type="spellEnd"/>
      <w:r w:rsidRPr="00B10D43">
        <w:rPr>
          <w:rStyle w:val="StyleBoldUnderline"/>
        </w:rPr>
        <w:t xml:space="preserve"> with whites, women with men,</w:t>
      </w:r>
      <w:r w:rsidRPr="004F47CF">
        <w:rPr>
          <w:rStyle w:val="StyleBoldUnderline"/>
        </w:rPr>
        <w:t xml:space="preserve"> the Third World with the First, </w:t>
      </w:r>
      <w:r w:rsidRPr="0093339A">
        <w:t xml:space="preserve">the poor with the rich, and </w:t>
      </w:r>
      <w:r w:rsidRPr="0040563F">
        <w:rPr>
          <w:rStyle w:val="StyleBoldUnderline"/>
        </w:rPr>
        <w:t xml:space="preserve">the exploited with their exploiters. </w:t>
      </w:r>
      <w:r w:rsidRPr="00F4671A">
        <w:rPr>
          <w:rStyle w:val="StyleBoldUnderline"/>
          <w:highlight w:val="green"/>
        </w:rPr>
        <w:t xml:space="preserve">Deep ecologists see </w:t>
      </w:r>
      <w:r w:rsidRPr="0093339A">
        <w:t>this vague and undifferentiated</w:t>
      </w:r>
      <w:r w:rsidRPr="004F47CF">
        <w:rPr>
          <w:rStyle w:val="StyleBoldUnderline"/>
        </w:rPr>
        <w:t xml:space="preserve"> </w:t>
      </w:r>
      <w:r w:rsidRPr="00F4671A">
        <w:rPr>
          <w:rStyle w:val="StyleBoldUnderline"/>
          <w:highlight w:val="green"/>
        </w:rPr>
        <w:t xml:space="preserve">humanity </w:t>
      </w:r>
      <w:r w:rsidRPr="0093339A">
        <w:t>essentially</w:t>
      </w:r>
      <w:r w:rsidRPr="004F47CF">
        <w:rPr>
          <w:rStyle w:val="StyleBoldUnderline"/>
        </w:rPr>
        <w:t xml:space="preserve"> </w:t>
      </w:r>
      <w:r w:rsidRPr="00F4671A">
        <w:rPr>
          <w:rStyle w:val="StyleBoldUnderline"/>
          <w:highlight w:val="green"/>
        </w:rPr>
        <w:t xml:space="preserve">as an </w:t>
      </w:r>
      <w:r w:rsidRPr="0040563F">
        <w:rPr>
          <w:rStyle w:val="StyleBoldUnderline"/>
        </w:rPr>
        <w:t xml:space="preserve">ugly </w:t>
      </w:r>
      <w:r w:rsidRPr="00F4671A">
        <w:rPr>
          <w:rStyle w:val="StyleBoldUnderline"/>
          <w:highlight w:val="green"/>
        </w:rPr>
        <w:t>"anthropocentric" thing</w:t>
      </w:r>
      <w:r w:rsidRPr="0093339A">
        <w:t>---presumably a malignant product of natural evolution---</w:t>
      </w:r>
      <w:r w:rsidRPr="0040563F">
        <w:rPr>
          <w:rStyle w:val="StyleBoldUnderline"/>
        </w:rPr>
        <w:t xml:space="preserve">that is </w:t>
      </w:r>
      <w:r w:rsidRPr="00F4671A">
        <w:rPr>
          <w:rStyle w:val="StyleBoldUnderline"/>
          <w:highlight w:val="green"/>
        </w:rPr>
        <w:t xml:space="preserve">"overpopulating" the planet, "devouring" its resources, </w:t>
      </w:r>
      <w:r w:rsidRPr="004F47CF">
        <w:rPr>
          <w:rStyle w:val="StyleBoldUnderline"/>
        </w:rPr>
        <w:t>and destroying its wildlife and the biosphere---</w:t>
      </w:r>
      <w:r w:rsidRPr="00F4671A">
        <w:rPr>
          <w:rStyle w:val="StyleBoldUnderline"/>
          <w:highlight w:val="green"/>
        </w:rPr>
        <w:t xml:space="preserve">as though </w:t>
      </w:r>
      <w:r w:rsidRPr="0093339A">
        <w:t>some vague domain of</w:t>
      </w:r>
      <w:r w:rsidRPr="004F47CF">
        <w:rPr>
          <w:rStyle w:val="StyleBoldUnderline"/>
        </w:rPr>
        <w:t xml:space="preserve"> </w:t>
      </w:r>
      <w:r w:rsidRPr="00F4671A">
        <w:rPr>
          <w:rStyle w:val="StyleBoldUnderline"/>
          <w:highlight w:val="green"/>
        </w:rPr>
        <w:t xml:space="preserve">"nature" stands opposed to </w:t>
      </w:r>
      <w:r w:rsidRPr="0093339A">
        <w:t xml:space="preserve">a constellation of </w:t>
      </w:r>
      <w:proofErr w:type="spellStart"/>
      <w:r w:rsidRPr="0093339A">
        <w:t>nonnatural</w:t>
      </w:r>
      <w:proofErr w:type="spellEnd"/>
      <w:r w:rsidRPr="004F47CF">
        <w:rPr>
          <w:rStyle w:val="StyleBoldUnderline"/>
        </w:rPr>
        <w:t xml:space="preserve"> </w:t>
      </w:r>
      <w:r w:rsidRPr="00F4671A">
        <w:rPr>
          <w:rStyle w:val="StyleBoldUnderline"/>
          <w:highlight w:val="green"/>
        </w:rPr>
        <w:t>human beings</w:t>
      </w:r>
      <w:r w:rsidRPr="004F47CF">
        <w:rPr>
          <w:rStyle w:val="StyleBoldUnderline"/>
        </w:rPr>
        <w:t xml:space="preserve">, </w:t>
      </w:r>
      <w:r w:rsidRPr="0093339A">
        <w:t>with their technology, minds, society, etc</w:t>
      </w:r>
      <w:r w:rsidRPr="00956FC2">
        <w:t xml:space="preserve">. Deep ecology, formulated largely by privileged male white academics, has managed to bring sincere naturalists like Paul Shepard into the same company as patently </w:t>
      </w:r>
      <w:proofErr w:type="spellStart"/>
      <w:r w:rsidRPr="00956FC2">
        <w:t>antihumanist</w:t>
      </w:r>
      <w:proofErr w:type="spellEnd"/>
      <w:r w:rsidRPr="00956FC2">
        <w:t xml:space="preserve"> and macho mountain men like David Foreman of Earth First! </w:t>
      </w:r>
      <w:proofErr w:type="gramStart"/>
      <w:r w:rsidRPr="00956FC2">
        <w:t>who</w:t>
      </w:r>
      <w:proofErr w:type="gramEnd"/>
      <w:r w:rsidRPr="00956FC2">
        <w:t xml:space="preserve"> preach a gospel that humanity is some kind of cancer in the world of life.</w:t>
      </w:r>
    </w:p>
    <w:p w14:paraId="52AEBC7A" w14:textId="77777777" w:rsidR="00D937B1" w:rsidRPr="00956FC2" w:rsidRDefault="00D937B1" w:rsidP="00D937B1">
      <w:pPr>
        <w:pStyle w:val="Heading4"/>
      </w:pPr>
      <w:r>
        <w:t>Deep ecology destroys environmental progress and turns case – only social ecology can solve the case</w:t>
      </w:r>
    </w:p>
    <w:p w14:paraId="14817222" w14:textId="77777777" w:rsidR="00D937B1" w:rsidRDefault="00D937B1" w:rsidP="00D937B1">
      <w:pPr>
        <w:rPr>
          <w:rStyle w:val="StyleStyleBold12pt"/>
          <w:sz w:val="18"/>
        </w:rPr>
      </w:pPr>
      <w:proofErr w:type="spellStart"/>
      <w:r>
        <w:rPr>
          <w:rStyle w:val="StyleStyleBold12pt"/>
        </w:rPr>
        <w:t>Bookchin</w:t>
      </w:r>
      <w:proofErr w:type="spellEnd"/>
      <w:r>
        <w:rPr>
          <w:rStyle w:val="StyleStyleBold12pt"/>
        </w:rPr>
        <w:t xml:space="preserve"> 87 </w:t>
      </w:r>
      <w:r>
        <w:rPr>
          <w:rStyle w:val="StyleStyleBold12pt"/>
          <w:b w:val="0"/>
          <w:sz w:val="18"/>
        </w:rPr>
        <w:t>[</w:t>
      </w:r>
      <w:r w:rsidRPr="00B50317">
        <w:rPr>
          <w:rStyle w:val="StyleStyleBold12pt"/>
          <w:b w:val="0"/>
          <w:sz w:val="18"/>
        </w:rPr>
        <w:t xml:space="preserve">Murray </w:t>
      </w:r>
      <w:proofErr w:type="spellStart"/>
      <w:r w:rsidRPr="00B50317">
        <w:rPr>
          <w:rStyle w:val="StyleStyleBold12pt"/>
          <w:b w:val="0"/>
          <w:sz w:val="18"/>
        </w:rPr>
        <w:t>Bookchin</w:t>
      </w:r>
      <w:proofErr w:type="spellEnd"/>
      <w:r>
        <w:rPr>
          <w:rStyle w:val="StyleStyleBold12pt"/>
          <w:b w:val="0"/>
          <w:sz w:val="18"/>
        </w:rPr>
        <w:t xml:space="preserve"> (</w:t>
      </w:r>
      <w:r w:rsidRPr="00B50317">
        <w:rPr>
          <w:rStyle w:val="StyleStyleBold12pt"/>
          <w:b w:val="0"/>
          <w:sz w:val="18"/>
        </w:rPr>
        <w:t>author of two dozen books on politics, philosophy, history, and urban affairs as well as ecology</w:t>
      </w:r>
      <w:r>
        <w:rPr>
          <w:rStyle w:val="StyleStyleBold12pt"/>
          <w:b w:val="0"/>
          <w:sz w:val="18"/>
        </w:rPr>
        <w:t>). “</w:t>
      </w:r>
      <w:r w:rsidRPr="00B50317">
        <w:rPr>
          <w:rStyle w:val="StyleStyleBold12pt"/>
          <w:b w:val="0"/>
          <w:sz w:val="18"/>
        </w:rPr>
        <w:t>Soci</w:t>
      </w:r>
      <w:r>
        <w:rPr>
          <w:rStyle w:val="StyleStyleBold12pt"/>
          <w:b w:val="0"/>
          <w:sz w:val="18"/>
        </w:rPr>
        <w:t xml:space="preserve">al Ecology versus Deep Ecology: </w:t>
      </w:r>
      <w:r w:rsidRPr="00B50317">
        <w:rPr>
          <w:rStyle w:val="StyleStyleBold12pt"/>
          <w:b w:val="0"/>
          <w:sz w:val="18"/>
        </w:rPr>
        <w:t>A Challenge for the Ecology Movement</w:t>
      </w:r>
      <w:r>
        <w:rPr>
          <w:rStyle w:val="StyleStyleBold12pt"/>
          <w:b w:val="0"/>
          <w:sz w:val="18"/>
        </w:rPr>
        <w:t xml:space="preserve">.” </w:t>
      </w:r>
      <w:r w:rsidRPr="00B50317">
        <w:rPr>
          <w:rStyle w:val="StyleStyleBold12pt"/>
          <w:b w:val="0"/>
          <w:sz w:val="18"/>
        </w:rPr>
        <w:t>Green Perspectives: Newsletter of the Green Program</w:t>
      </w:r>
      <w:r>
        <w:rPr>
          <w:rStyle w:val="StyleStyleBold12pt"/>
          <w:b w:val="0"/>
          <w:sz w:val="18"/>
        </w:rPr>
        <w:t xml:space="preserve"> Project, nos. 4-5. </w:t>
      </w:r>
      <w:r w:rsidRPr="005E53BA">
        <w:rPr>
          <w:rStyle w:val="StyleStyleBold12pt"/>
          <w:b w:val="0"/>
          <w:sz w:val="18"/>
        </w:rPr>
        <w:t>June 25, 1987</w:t>
      </w:r>
      <w:r>
        <w:rPr>
          <w:rStyle w:val="StyleStyleBold12pt"/>
          <w:b w:val="0"/>
          <w:sz w:val="18"/>
        </w:rPr>
        <w:t xml:space="preserve">] </w:t>
      </w:r>
      <w:r>
        <w:rPr>
          <w:rStyle w:val="StyleStyleBold12pt"/>
          <w:sz w:val="18"/>
        </w:rPr>
        <w:t>AJ</w:t>
      </w:r>
    </w:p>
    <w:p w14:paraId="450445B6" w14:textId="77777777" w:rsidR="00D937B1" w:rsidRPr="003635D0" w:rsidRDefault="00D937B1" w:rsidP="00D937B1">
      <w:pPr>
        <w:rPr>
          <w:sz w:val="14"/>
        </w:rPr>
      </w:pPr>
      <w:r w:rsidRPr="00F4671A">
        <w:rPr>
          <w:rStyle w:val="StyleBoldUnderline"/>
          <w:highlight w:val="green"/>
        </w:rPr>
        <w:t xml:space="preserve">All of which brings </w:t>
      </w:r>
      <w:r w:rsidRPr="003635D0">
        <w:rPr>
          <w:sz w:val="14"/>
        </w:rPr>
        <w:t xml:space="preserve">us as </w:t>
      </w:r>
      <w:r w:rsidRPr="00F4671A">
        <w:rPr>
          <w:rStyle w:val="StyleBoldUnderline"/>
          <w:highlight w:val="green"/>
        </w:rPr>
        <w:t xml:space="preserve">social ecologists to an issue that seems </w:t>
      </w:r>
      <w:r w:rsidRPr="0040563F">
        <w:rPr>
          <w:rStyle w:val="StyleBoldUnderline"/>
        </w:rPr>
        <w:t xml:space="preserve">to be totally </w:t>
      </w:r>
      <w:r w:rsidRPr="00F4671A">
        <w:rPr>
          <w:rStyle w:val="StyleBoldUnderline"/>
          <w:highlight w:val="green"/>
        </w:rPr>
        <w:t xml:space="preserve">alien to </w:t>
      </w:r>
      <w:r w:rsidRPr="003635D0">
        <w:rPr>
          <w:sz w:val="14"/>
        </w:rPr>
        <w:t xml:space="preserve">the crude concerns of </w:t>
      </w:r>
      <w:r w:rsidRPr="00F4671A">
        <w:rPr>
          <w:rStyle w:val="StyleBoldUnderline"/>
          <w:highlight w:val="green"/>
        </w:rPr>
        <w:t>deep ecology</w:t>
      </w:r>
      <w:r w:rsidRPr="003635D0">
        <w:rPr>
          <w:rStyle w:val="StyleBoldUnderline"/>
        </w:rPr>
        <w:t xml:space="preserve">: natural evolution has conferred on human beings the capacity to form a </w:t>
      </w:r>
      <w:r w:rsidRPr="003635D0">
        <w:rPr>
          <w:sz w:val="14"/>
        </w:rPr>
        <w:t xml:space="preserve">second (or </w:t>
      </w:r>
      <w:r w:rsidRPr="003635D0">
        <w:rPr>
          <w:rStyle w:val="StyleBoldUnderline"/>
        </w:rPr>
        <w:t>cultural</w:t>
      </w:r>
      <w:r w:rsidRPr="003635D0">
        <w:rPr>
          <w:sz w:val="14"/>
        </w:rPr>
        <w:t xml:space="preserve">) </w:t>
      </w:r>
      <w:r w:rsidRPr="003635D0">
        <w:rPr>
          <w:rStyle w:val="StyleBoldUnderline"/>
        </w:rPr>
        <w:t xml:space="preserve">nature out of </w:t>
      </w:r>
      <w:r w:rsidRPr="003635D0">
        <w:rPr>
          <w:sz w:val="14"/>
        </w:rPr>
        <w:t xml:space="preserve">first (or </w:t>
      </w:r>
      <w:r w:rsidRPr="003635D0">
        <w:rPr>
          <w:rStyle w:val="StyleBoldUnderline"/>
        </w:rPr>
        <w:t>primeval</w:t>
      </w:r>
      <w:r w:rsidRPr="003635D0">
        <w:rPr>
          <w:sz w:val="14"/>
        </w:rPr>
        <w:t>)</w:t>
      </w:r>
      <w:r w:rsidRPr="003635D0">
        <w:rPr>
          <w:rStyle w:val="StyleBoldUnderline"/>
        </w:rPr>
        <w:t xml:space="preserve"> nature. </w:t>
      </w:r>
      <w:r w:rsidRPr="003635D0">
        <w:rPr>
          <w:sz w:val="14"/>
        </w:rPr>
        <w:t xml:space="preserve">Natural </w:t>
      </w:r>
      <w:r w:rsidRPr="00F4671A">
        <w:rPr>
          <w:rStyle w:val="StyleBoldUnderline"/>
          <w:highlight w:val="green"/>
        </w:rPr>
        <w:t xml:space="preserve">evolution has </w:t>
      </w:r>
      <w:r w:rsidRPr="003635D0">
        <w:rPr>
          <w:sz w:val="14"/>
        </w:rPr>
        <w:t xml:space="preserve">not only </w:t>
      </w:r>
      <w:r w:rsidRPr="00F4671A">
        <w:rPr>
          <w:rStyle w:val="StyleBoldUnderline"/>
          <w:highlight w:val="green"/>
        </w:rPr>
        <w:t xml:space="preserve">provided humans with </w:t>
      </w:r>
      <w:r w:rsidRPr="0040563F">
        <w:rPr>
          <w:sz w:val="14"/>
        </w:rPr>
        <w:t xml:space="preserve">ability but also with </w:t>
      </w:r>
      <w:r w:rsidRPr="00F4671A">
        <w:rPr>
          <w:rStyle w:val="StyleBoldUnderline"/>
          <w:highlight w:val="green"/>
        </w:rPr>
        <w:t>the necessity to be</w:t>
      </w:r>
      <w:r w:rsidRPr="003635D0">
        <w:rPr>
          <w:rStyle w:val="StyleBoldUnderline"/>
        </w:rPr>
        <w:t xml:space="preserve"> </w:t>
      </w:r>
      <w:r w:rsidRPr="003635D0">
        <w:rPr>
          <w:sz w:val="14"/>
        </w:rPr>
        <w:t xml:space="preserve">purposive </w:t>
      </w:r>
      <w:r w:rsidRPr="00F4671A">
        <w:rPr>
          <w:rStyle w:val="StyleBoldUnderline"/>
          <w:highlight w:val="green"/>
        </w:rPr>
        <w:t xml:space="preserve">interveners into </w:t>
      </w:r>
      <w:r w:rsidRPr="003635D0">
        <w:rPr>
          <w:sz w:val="14"/>
        </w:rPr>
        <w:t xml:space="preserve">first </w:t>
      </w:r>
      <w:r w:rsidRPr="00F4671A">
        <w:rPr>
          <w:rStyle w:val="StyleBoldUnderline"/>
          <w:highlight w:val="green"/>
        </w:rPr>
        <w:t>nature</w:t>
      </w:r>
      <w:r w:rsidRPr="003635D0">
        <w:rPr>
          <w:rStyle w:val="StyleBoldUnderline"/>
        </w:rPr>
        <w:t xml:space="preserve">, </w:t>
      </w:r>
      <w:r w:rsidRPr="003635D0">
        <w:rPr>
          <w:sz w:val="14"/>
        </w:rPr>
        <w:t xml:space="preserve">to consciously change first nature by means of a highly institutionalized form of community. It is not alien to natural evolution that over billions of years the human species has emerged, capable of thinking in a sophisticated way. Nor is it alien for that species to develop a highly sophisticated form of symbolic communication or that a new kind of community---institutionalized, guided by thought rather than by instinct alone, and ever changing---has emerged called society. Taken together, all of </w:t>
      </w:r>
      <w:r w:rsidRPr="009662B4">
        <w:rPr>
          <w:rStyle w:val="StyleBoldUnderline"/>
        </w:rPr>
        <w:t xml:space="preserve">these </w:t>
      </w:r>
      <w:r w:rsidRPr="00F4671A">
        <w:rPr>
          <w:rStyle w:val="StyleBoldUnderline"/>
          <w:highlight w:val="green"/>
        </w:rPr>
        <w:t>human traits</w:t>
      </w:r>
      <w:r w:rsidRPr="003635D0">
        <w:rPr>
          <w:sz w:val="14"/>
        </w:rPr>
        <w:t>---intellectual, communicative, and social---</w:t>
      </w:r>
      <w:r w:rsidRPr="009662B4">
        <w:rPr>
          <w:rStyle w:val="StyleBoldUnderline"/>
        </w:rPr>
        <w:t xml:space="preserve">have not only emerged from natural evolution </w:t>
      </w:r>
      <w:r w:rsidRPr="003635D0">
        <w:rPr>
          <w:sz w:val="14"/>
        </w:rPr>
        <w:t xml:space="preserve">and are inherently human; </w:t>
      </w:r>
      <w:r w:rsidRPr="009662B4">
        <w:rPr>
          <w:rStyle w:val="StyleBoldUnderline"/>
        </w:rPr>
        <w:t xml:space="preserve">they </w:t>
      </w:r>
      <w:r w:rsidRPr="00F4671A">
        <w:rPr>
          <w:rStyle w:val="StyleBoldUnderline"/>
          <w:highlight w:val="green"/>
        </w:rPr>
        <w:t xml:space="preserve">can also be placed at the service of </w:t>
      </w:r>
      <w:r w:rsidRPr="0040563F">
        <w:rPr>
          <w:rStyle w:val="StyleBoldUnderline"/>
        </w:rPr>
        <w:t xml:space="preserve">natural </w:t>
      </w:r>
      <w:r w:rsidRPr="00F4671A">
        <w:rPr>
          <w:rStyle w:val="StyleBoldUnderline"/>
          <w:highlight w:val="green"/>
        </w:rPr>
        <w:t xml:space="preserve">evolution to </w:t>
      </w:r>
      <w:r w:rsidRPr="0040563F">
        <w:rPr>
          <w:rStyle w:val="StyleBoldUnderline"/>
        </w:rPr>
        <w:t xml:space="preserve">consciously </w:t>
      </w:r>
      <w:r w:rsidRPr="00F4671A">
        <w:rPr>
          <w:rStyle w:val="StyleBoldUnderline"/>
          <w:highlight w:val="green"/>
        </w:rPr>
        <w:t>increase biotic diversity, diminish suffering</w:t>
      </w:r>
      <w:r w:rsidRPr="009662B4">
        <w:rPr>
          <w:rStyle w:val="StyleBoldUnderline"/>
        </w:rPr>
        <w:t xml:space="preserve">, foster the further evolution of new </w:t>
      </w:r>
      <w:r w:rsidRPr="003635D0">
        <w:rPr>
          <w:sz w:val="14"/>
        </w:rPr>
        <w:t xml:space="preserve">an </w:t>
      </w:r>
      <w:r w:rsidRPr="009662B4">
        <w:rPr>
          <w:rStyle w:val="StyleBoldUnderline"/>
        </w:rPr>
        <w:t xml:space="preserve">ecologically valuable life-forms, </w:t>
      </w:r>
      <w:r w:rsidRPr="003635D0">
        <w:rPr>
          <w:sz w:val="14"/>
        </w:rPr>
        <w:t xml:space="preserve">and reduce the impact of disastrous accidents or the harsh effects of mere change. Whether this species, gifted by the creativity of natural evolution, can play the role of a nature rendered self-conscious or cut against the grain of natural evolution by simplifying the biosphere, polluting it, and undermining the cumulative results of organic evolution is above all a social problem. </w:t>
      </w:r>
      <w:r w:rsidRPr="00F4671A">
        <w:rPr>
          <w:rStyle w:val="StyleBoldUnderline"/>
          <w:highlight w:val="green"/>
        </w:rPr>
        <w:t xml:space="preserve">The </w:t>
      </w:r>
      <w:r w:rsidRPr="0040563F">
        <w:rPr>
          <w:rStyle w:val="StyleBoldUnderline"/>
        </w:rPr>
        <w:t xml:space="preserve">primary </w:t>
      </w:r>
      <w:r w:rsidRPr="00F4671A">
        <w:rPr>
          <w:rStyle w:val="StyleBoldUnderline"/>
          <w:highlight w:val="green"/>
        </w:rPr>
        <w:t xml:space="preserve">question ecology faces </w:t>
      </w:r>
      <w:r w:rsidRPr="003635D0">
        <w:t>today</w:t>
      </w:r>
      <w:r w:rsidRPr="009662B4">
        <w:rPr>
          <w:rStyle w:val="StyleBoldUnderline"/>
        </w:rPr>
        <w:t xml:space="preserve"> </w:t>
      </w:r>
      <w:r w:rsidRPr="00F4671A">
        <w:rPr>
          <w:rStyle w:val="StyleBoldUnderline"/>
          <w:highlight w:val="green"/>
        </w:rPr>
        <w:t xml:space="preserve">is whether an ecologically oriented society can be created </w:t>
      </w:r>
      <w:r w:rsidRPr="009662B4">
        <w:rPr>
          <w:rStyle w:val="StyleBoldUnderline"/>
        </w:rPr>
        <w:t>out of the present anti-ecological one.</w:t>
      </w:r>
      <w:r>
        <w:rPr>
          <w:rStyle w:val="StyleBoldUnderline"/>
        </w:rPr>
        <w:t xml:space="preserve"> </w:t>
      </w:r>
      <w:r w:rsidRPr="00F4671A">
        <w:rPr>
          <w:rStyle w:val="StyleBoldUnderline"/>
          <w:highlight w:val="green"/>
        </w:rPr>
        <w:t xml:space="preserve">Deep ecology </w:t>
      </w:r>
      <w:r w:rsidRPr="00F4671A">
        <w:rPr>
          <w:rStyle w:val="StyleBoldUnderline"/>
          <w:highlight w:val="green"/>
        </w:rPr>
        <w:lastRenderedPageBreak/>
        <w:t xml:space="preserve">provides </w:t>
      </w:r>
      <w:r w:rsidRPr="0040563F">
        <w:rPr>
          <w:rStyle w:val="StyleBoldUnderline"/>
        </w:rPr>
        <w:t xml:space="preserve">is with </w:t>
      </w:r>
      <w:r w:rsidRPr="00F4671A">
        <w:rPr>
          <w:rStyle w:val="StyleBoldUnderline"/>
          <w:highlight w:val="green"/>
        </w:rPr>
        <w:t>no approach for responding to</w:t>
      </w:r>
      <w:r w:rsidRPr="009662B4">
        <w:rPr>
          <w:rStyle w:val="StyleBoldUnderline"/>
        </w:rPr>
        <w:t xml:space="preserve">, </w:t>
      </w:r>
      <w:r w:rsidRPr="003635D0">
        <w:rPr>
          <w:sz w:val="14"/>
        </w:rPr>
        <w:t xml:space="preserve">much less acting upon, </w:t>
      </w:r>
      <w:proofErr w:type="gramStart"/>
      <w:r w:rsidRPr="00F4671A">
        <w:rPr>
          <w:rStyle w:val="StyleBoldUnderline"/>
          <w:highlight w:val="green"/>
        </w:rPr>
        <w:t>this</w:t>
      </w:r>
      <w:proofErr w:type="gramEnd"/>
      <w:r w:rsidRPr="00F4671A">
        <w:rPr>
          <w:rStyle w:val="StyleBoldUnderline"/>
          <w:highlight w:val="green"/>
        </w:rPr>
        <w:t xml:space="preserve"> </w:t>
      </w:r>
      <w:r w:rsidRPr="0040563F">
        <w:rPr>
          <w:rStyle w:val="StyleBoldUnderline"/>
        </w:rPr>
        <w:t xml:space="preserve">key question. </w:t>
      </w:r>
      <w:r w:rsidRPr="00F4671A">
        <w:rPr>
          <w:rStyle w:val="StyleBoldUnderline"/>
          <w:highlight w:val="green"/>
        </w:rPr>
        <w:t xml:space="preserve">It not only rips invaluable ideas </w:t>
      </w:r>
      <w:r w:rsidRPr="003635D0">
        <w:rPr>
          <w:sz w:val="14"/>
        </w:rPr>
        <w:t xml:space="preserve">like decentralization, a nonhierarchical society, local autonomy, mutual aid, and communalism </w:t>
      </w:r>
      <w:r w:rsidRPr="00F4671A">
        <w:rPr>
          <w:rStyle w:val="StyleBoldUnderline"/>
          <w:highlight w:val="green"/>
        </w:rPr>
        <w:t xml:space="preserve">from the </w:t>
      </w:r>
      <w:proofErr w:type="spellStart"/>
      <w:r w:rsidRPr="003635D0">
        <w:rPr>
          <w:sz w:val="14"/>
        </w:rPr>
        <w:t>liberatory</w:t>
      </w:r>
      <w:proofErr w:type="spellEnd"/>
      <w:r w:rsidRPr="003635D0">
        <w:rPr>
          <w:sz w:val="14"/>
        </w:rPr>
        <w:t xml:space="preserve"> anarchic </w:t>
      </w:r>
      <w:r w:rsidRPr="00F4671A">
        <w:rPr>
          <w:rStyle w:val="StyleBoldUnderline"/>
          <w:highlight w:val="green"/>
        </w:rPr>
        <w:t xml:space="preserve">tradition </w:t>
      </w:r>
      <w:r w:rsidRPr="003635D0">
        <w:rPr>
          <w:sz w:val="14"/>
        </w:rPr>
        <w:t>of the past where they have acquired a richly nuanced, anti-</w:t>
      </w:r>
      <w:proofErr w:type="gramStart"/>
      <w:r w:rsidRPr="003635D0">
        <w:rPr>
          <w:sz w:val="14"/>
        </w:rPr>
        <w:t>elitist ,</w:t>
      </w:r>
      <w:proofErr w:type="gramEnd"/>
      <w:r w:rsidRPr="003635D0">
        <w:rPr>
          <w:sz w:val="14"/>
        </w:rPr>
        <w:t xml:space="preserve"> </w:t>
      </w:r>
      <w:r w:rsidRPr="0040563F">
        <w:rPr>
          <w:sz w:val="14"/>
        </w:rPr>
        <w:t xml:space="preserve">and egalitarian content---reinforced by passionate struggles by millions of men and women for freedom. </w:t>
      </w:r>
      <w:r w:rsidRPr="0040563F">
        <w:rPr>
          <w:rStyle w:val="StyleBoldUnderline"/>
        </w:rPr>
        <w:t xml:space="preserve">It reduces them to bumper-sticker slogans that can be recycled for use by a macho mountain man </w:t>
      </w:r>
      <w:r w:rsidRPr="0040563F">
        <w:rPr>
          <w:sz w:val="14"/>
        </w:rPr>
        <w:t xml:space="preserve">like Foreman </w:t>
      </w:r>
      <w:r w:rsidRPr="0040563F">
        <w:rPr>
          <w:rStyle w:val="StyleBoldUnderline"/>
        </w:rPr>
        <w:t xml:space="preserve">at one extreme or flaky spiritualists at the other. </w:t>
      </w:r>
      <w:r w:rsidRPr="0040563F">
        <w:rPr>
          <w:sz w:val="14"/>
        </w:rPr>
        <w:t xml:space="preserve">These bumper-sticker slogans are then relocated in a particularly repulsive context whose contours are defined by Malthusian elitism, </w:t>
      </w:r>
      <w:proofErr w:type="spellStart"/>
      <w:r w:rsidRPr="0040563F">
        <w:rPr>
          <w:sz w:val="14"/>
        </w:rPr>
        <w:t>antihumanist</w:t>
      </w:r>
      <w:proofErr w:type="spellEnd"/>
      <w:r w:rsidRPr="0040563F">
        <w:rPr>
          <w:sz w:val="14"/>
        </w:rPr>
        <w:t xml:space="preserve"> misanthropy, and a seemingly benign "biocentrism" that dissolves humanity with all its unique natural traits for conceptual thought and self-consciousness into a "</w:t>
      </w:r>
      <w:proofErr w:type="spellStart"/>
      <w:r w:rsidRPr="0040563F">
        <w:rPr>
          <w:sz w:val="14"/>
        </w:rPr>
        <w:t>biocentric</w:t>
      </w:r>
      <w:proofErr w:type="spellEnd"/>
      <w:r w:rsidRPr="0040563F">
        <w:rPr>
          <w:sz w:val="14"/>
        </w:rPr>
        <w:t xml:space="preserve"> democracy" that is more properly the product of human consciousness than a natural reality. </w:t>
      </w:r>
      <w:r w:rsidRPr="0040563F">
        <w:rPr>
          <w:rStyle w:val="StyleBoldUnderline"/>
        </w:rPr>
        <w:t>Carried to its logical absurdity, thi</w:t>
      </w:r>
      <w:r w:rsidRPr="009662B4">
        <w:rPr>
          <w:rStyle w:val="StyleBoldUnderline"/>
        </w:rPr>
        <w:t>s "</w:t>
      </w:r>
      <w:proofErr w:type="spellStart"/>
      <w:r w:rsidRPr="00F4671A">
        <w:rPr>
          <w:rStyle w:val="StyleBoldUnderline"/>
          <w:highlight w:val="green"/>
        </w:rPr>
        <w:t>biocentric</w:t>
      </w:r>
      <w:proofErr w:type="spellEnd"/>
      <w:r w:rsidRPr="00F4671A">
        <w:rPr>
          <w:rStyle w:val="StyleBoldUnderline"/>
          <w:highlight w:val="green"/>
        </w:rPr>
        <w:t xml:space="preserve"> democracy'</w:t>
      </w:r>
      <w:r w:rsidRPr="003635D0">
        <w:rPr>
          <w:sz w:val="14"/>
        </w:rPr>
        <w:t>"---one might also speak of a tree's morality or a leopard's social contract with its prey--</w:t>
      </w:r>
      <w:r w:rsidRPr="009662B4">
        <w:rPr>
          <w:rStyle w:val="StyleBoldUnderline"/>
        </w:rPr>
        <w:t>-</w:t>
      </w:r>
      <w:r w:rsidRPr="00F4671A">
        <w:rPr>
          <w:rStyle w:val="StyleBoldUnderline"/>
          <w:highlight w:val="green"/>
        </w:rPr>
        <w:t xml:space="preserve">can no more deny the right of </w:t>
      </w:r>
      <w:r w:rsidRPr="0040563F">
        <w:rPr>
          <w:rStyle w:val="StyleBoldUnderline"/>
        </w:rPr>
        <w:t xml:space="preserve">pathogenic </w:t>
      </w:r>
      <w:r w:rsidRPr="00F4671A">
        <w:rPr>
          <w:rStyle w:val="StyleBoldUnderline"/>
          <w:highlight w:val="green"/>
        </w:rPr>
        <w:t>viruses</w:t>
      </w:r>
      <w:r w:rsidRPr="009662B4">
        <w:rPr>
          <w:rStyle w:val="StyleBoldUnderline"/>
        </w:rPr>
        <w:t xml:space="preserve"> </w:t>
      </w:r>
      <w:r w:rsidRPr="003635D0">
        <w:rPr>
          <w:sz w:val="14"/>
        </w:rPr>
        <w:t>to be placed in an Endangered Species list (and who places them there in the first place?)</w:t>
      </w:r>
      <w:r w:rsidRPr="009662B4">
        <w:rPr>
          <w:rStyle w:val="StyleBoldUnderline"/>
        </w:rPr>
        <w:t xml:space="preserve"> </w:t>
      </w:r>
      <w:r w:rsidRPr="00F4671A">
        <w:rPr>
          <w:rStyle w:val="StyleBoldUnderline"/>
          <w:highlight w:val="green"/>
        </w:rPr>
        <w:t xml:space="preserve">than </w:t>
      </w:r>
      <w:r w:rsidRPr="0040563F">
        <w:rPr>
          <w:rStyle w:val="StyleBoldUnderline"/>
        </w:rPr>
        <w:t xml:space="preserve">it can </w:t>
      </w:r>
      <w:r w:rsidRPr="0040563F">
        <w:rPr>
          <w:sz w:val="14"/>
        </w:rPr>
        <w:t xml:space="preserve">deny the same status </w:t>
      </w:r>
      <w:r w:rsidRPr="0040563F">
        <w:rPr>
          <w:rStyle w:val="StyleBoldUnderline"/>
        </w:rPr>
        <w:t xml:space="preserve">to </w:t>
      </w:r>
      <w:r w:rsidRPr="00F4671A">
        <w:rPr>
          <w:rStyle w:val="StyleBoldUnderline"/>
          <w:highlight w:val="green"/>
        </w:rPr>
        <w:t xml:space="preserve">whales. The </w:t>
      </w:r>
      <w:r w:rsidRPr="0040563F">
        <w:rPr>
          <w:rStyle w:val="StyleBoldUnderline"/>
        </w:rPr>
        <w:t xml:space="preserve">social </w:t>
      </w:r>
      <w:r w:rsidRPr="00F4671A">
        <w:rPr>
          <w:rStyle w:val="StyleBoldUnderline"/>
          <w:highlight w:val="green"/>
        </w:rPr>
        <w:t xml:space="preserve">roots of the ecological crisis are layered over </w:t>
      </w:r>
      <w:r w:rsidRPr="0040563F">
        <w:rPr>
          <w:rStyle w:val="StyleBoldUnderline"/>
        </w:rPr>
        <w:t>with a hybridized</w:t>
      </w:r>
      <w:r w:rsidRPr="009662B4">
        <w:rPr>
          <w:rStyle w:val="StyleBoldUnderline"/>
        </w:rPr>
        <w:t xml:space="preserve">, often </w:t>
      </w:r>
      <w:r w:rsidRPr="00F4671A">
        <w:rPr>
          <w:rStyle w:val="StyleBoldUnderline"/>
          <w:highlight w:val="green"/>
        </w:rPr>
        <w:t xml:space="preserve">self-contradictory spirituality </w:t>
      </w:r>
      <w:r w:rsidRPr="003635D0">
        <w:t xml:space="preserve">in which the human self, writ large, is projected into the environment or into the sky as a reified deity or deities---a piece of anthropocentrism if ever there was one, like the shamans dressed in reindeer skins and horns---and abjectly revered as "nature." Or as Arne </w:t>
      </w:r>
      <w:proofErr w:type="spellStart"/>
      <w:r w:rsidRPr="003635D0">
        <w:t>Naess</w:t>
      </w:r>
      <w:proofErr w:type="spellEnd"/>
      <w:r w:rsidRPr="003635D0">
        <w:t>, the</w:t>
      </w:r>
      <w:r w:rsidRPr="003635D0">
        <w:rPr>
          <w:sz w:val="14"/>
        </w:rPr>
        <w:t xml:space="preserve"> grand pontiff of this mess, puts it: "The basic principles within the deep ecology movement are grounded in religion or philosophy" (225)---as though the two words can be flippantly used interchangeably. </w:t>
      </w:r>
      <w:r w:rsidRPr="00F4671A">
        <w:rPr>
          <w:rStyle w:val="StyleBoldUnderline"/>
          <w:highlight w:val="green"/>
        </w:rPr>
        <w:t xml:space="preserve">Selfhood is dissolved, </w:t>
      </w:r>
      <w:r w:rsidRPr="009662B4">
        <w:rPr>
          <w:rStyle w:val="StyleBoldUnderline"/>
        </w:rPr>
        <w:t xml:space="preserve">in turn, </w:t>
      </w:r>
      <w:r w:rsidRPr="00F4671A">
        <w:rPr>
          <w:rStyle w:val="StyleBoldUnderline"/>
          <w:highlight w:val="green"/>
        </w:rPr>
        <w:t xml:space="preserve">into a cosmic "Self" </w:t>
      </w:r>
      <w:r w:rsidRPr="009662B4">
        <w:rPr>
          <w:rStyle w:val="StyleBoldUnderline"/>
        </w:rPr>
        <w:t xml:space="preserve">precisely at a time when </w:t>
      </w:r>
      <w:proofErr w:type="spellStart"/>
      <w:r w:rsidRPr="009662B4">
        <w:rPr>
          <w:rStyle w:val="StyleBoldUnderline"/>
        </w:rPr>
        <w:t>deindividuation</w:t>
      </w:r>
      <w:proofErr w:type="spellEnd"/>
      <w:r w:rsidRPr="009662B4">
        <w:rPr>
          <w:rStyle w:val="StyleBoldUnderline"/>
        </w:rPr>
        <w:t xml:space="preserve"> and passivity are being cultivated by the mass media, corporations, and the State to an appalling </w:t>
      </w:r>
      <w:r w:rsidRPr="003635D0">
        <w:rPr>
          <w:rStyle w:val="StyleBoldUnderline"/>
        </w:rPr>
        <w:t xml:space="preserve">extent. Finally, deep ecology, with its concern for the manipulation of nature, exhibits very little concern for the manipulation of human beings by one another, </w:t>
      </w:r>
      <w:r w:rsidRPr="003635D0">
        <w:rPr>
          <w:sz w:val="14"/>
        </w:rPr>
        <w:t xml:space="preserve">except perhaps when it comes to the drastic measures that may be "needed" for "population control." </w:t>
      </w:r>
      <w:r w:rsidRPr="003635D0">
        <w:rPr>
          <w:rStyle w:val="StyleBoldUnderline"/>
        </w:rPr>
        <w:t xml:space="preserve">Unless there is a resolute attempt to fully anchor ecological dislocation in social dislocations, </w:t>
      </w:r>
      <w:r w:rsidRPr="003635D0">
        <w:rPr>
          <w:sz w:val="14"/>
        </w:rPr>
        <w:t>to challenge the vested corporate and political interests known as capitalist society---not some vague "industrial/technological" society that even Dwight D. Eisenhower attacked with a more acerbic term---to analyze, explore and attack hierarchy as a reality, not only as a sensibility, to recognize the material needs of the poor and of Third World people, to function politically, not simply as a religious cult, to give the human species and mind their due in natural evolution, not simply to regard them as cancers in the biosphere, to examine economies as well as souls and freedom as well as immerse ourselves in introspective or scholastic arguments about the rights of pathogenic viruses---</w:t>
      </w:r>
      <w:r w:rsidRPr="00F4671A">
        <w:rPr>
          <w:rStyle w:val="StyleBoldUnderline"/>
          <w:highlight w:val="green"/>
        </w:rPr>
        <w:t xml:space="preserve">unless </w:t>
      </w:r>
      <w:r w:rsidRPr="003635D0">
        <w:rPr>
          <w:sz w:val="14"/>
        </w:rPr>
        <w:t xml:space="preserve">in short North American </w:t>
      </w:r>
      <w:r w:rsidRPr="00F4671A">
        <w:rPr>
          <w:rStyle w:val="StyleBoldUnderline"/>
          <w:highlight w:val="green"/>
        </w:rPr>
        <w:t xml:space="preserve">Greens </w:t>
      </w:r>
      <w:r w:rsidRPr="003635D0">
        <w:rPr>
          <w:sz w:val="14"/>
        </w:rPr>
        <w:t xml:space="preserve">and the ecology movement </w:t>
      </w:r>
      <w:r w:rsidRPr="00F4671A">
        <w:rPr>
          <w:rStyle w:val="StyleBoldUnderline"/>
          <w:highlight w:val="green"/>
        </w:rPr>
        <w:t xml:space="preserve">shift </w:t>
      </w:r>
      <w:r w:rsidRPr="0040563F">
        <w:rPr>
          <w:rStyle w:val="StyleBoldUnderline"/>
        </w:rPr>
        <w:t xml:space="preserve">their focus </w:t>
      </w:r>
      <w:r w:rsidRPr="00F4671A">
        <w:rPr>
          <w:rStyle w:val="StyleBoldUnderline"/>
          <w:highlight w:val="green"/>
        </w:rPr>
        <w:t xml:space="preserve">toward a social ecology </w:t>
      </w:r>
      <w:r w:rsidRPr="009662B4">
        <w:rPr>
          <w:rStyle w:val="StyleBoldUnderline"/>
        </w:rPr>
        <w:t xml:space="preserve">and let deep ecology sink into the pit it has created, </w:t>
      </w:r>
      <w:r w:rsidRPr="00F4671A">
        <w:rPr>
          <w:rStyle w:val="StyleBoldUnderline"/>
          <w:highlight w:val="green"/>
        </w:rPr>
        <w:t xml:space="preserve">the ecology movement will become </w:t>
      </w:r>
      <w:r w:rsidRPr="003635D0">
        <w:rPr>
          <w:sz w:val="14"/>
        </w:rPr>
        <w:t xml:space="preserve">another </w:t>
      </w:r>
      <w:r w:rsidRPr="00F4671A">
        <w:rPr>
          <w:rStyle w:val="StyleBoldUnderline"/>
          <w:highlight w:val="green"/>
        </w:rPr>
        <w:t xml:space="preserve">ugly </w:t>
      </w:r>
      <w:r w:rsidRPr="003635D0">
        <w:rPr>
          <w:sz w:val="14"/>
        </w:rPr>
        <w:t xml:space="preserve">wart on the skin of society. What we must do today is return to nature, conceived in all its fecundity, richness of potentialities, and subjectivity---not to </w:t>
      </w:r>
      <w:proofErr w:type="spellStart"/>
      <w:r w:rsidRPr="003635D0">
        <w:rPr>
          <w:sz w:val="14"/>
        </w:rPr>
        <w:t>supernature</w:t>
      </w:r>
      <w:proofErr w:type="spellEnd"/>
      <w:r w:rsidRPr="003635D0">
        <w:rPr>
          <w:sz w:val="14"/>
        </w:rPr>
        <w:t xml:space="preserve"> with its shamans, priests, priestesses, and fanciful deities that are merely anthropomorphic extensions and distortions of the human as all-embracing divinities. And what we must enchant </w:t>
      </w:r>
      <w:proofErr w:type="gramStart"/>
      <w:r w:rsidRPr="003635D0">
        <w:rPr>
          <w:sz w:val="14"/>
        </w:rPr>
        <w:t>is not only</w:t>
      </w:r>
      <w:proofErr w:type="gramEnd"/>
      <w:r w:rsidRPr="003635D0">
        <w:rPr>
          <w:sz w:val="14"/>
        </w:rPr>
        <w:t xml:space="preserve"> an abstract nature that often reflects our own systems of power, hierarchy, and domination, but rather human beings, the human mind, and the human spirit that has taken such a beating these days from every source, particularly deep ecology. </w:t>
      </w:r>
      <w:r w:rsidRPr="00F4671A">
        <w:rPr>
          <w:rStyle w:val="StyleBoldUnderline"/>
          <w:highlight w:val="green"/>
        </w:rPr>
        <w:t>Deep ecology</w:t>
      </w:r>
      <w:r w:rsidRPr="0040563F">
        <w:rPr>
          <w:rStyle w:val="StyleBoldUnderline"/>
        </w:rPr>
        <w:t xml:space="preserve">, with its Malthusian thrust, </w:t>
      </w:r>
      <w:r w:rsidRPr="0040563F">
        <w:rPr>
          <w:sz w:val="14"/>
        </w:rPr>
        <w:t xml:space="preserve">its various centricities, its </w:t>
      </w:r>
      <w:r w:rsidRPr="0040563F">
        <w:rPr>
          <w:rStyle w:val="StyleBoldUnderline"/>
        </w:rPr>
        <w:t>mystifying Eco-la-la, and its disorienting</w:t>
      </w:r>
      <w:r w:rsidRPr="009662B4">
        <w:rPr>
          <w:rStyle w:val="StyleBoldUnderline"/>
        </w:rPr>
        <w:t xml:space="preserve"> eclecticism degrades this enterprise into a crude </w:t>
      </w:r>
      <w:proofErr w:type="spellStart"/>
      <w:r w:rsidRPr="009662B4">
        <w:rPr>
          <w:rStyle w:val="StyleBoldUnderline"/>
        </w:rPr>
        <w:t>biologism</w:t>
      </w:r>
      <w:proofErr w:type="spellEnd"/>
      <w:r w:rsidRPr="009662B4">
        <w:rPr>
          <w:rStyle w:val="StyleBoldUnderline"/>
        </w:rPr>
        <w:t xml:space="preserve"> that </w:t>
      </w:r>
      <w:r w:rsidRPr="00F4671A">
        <w:rPr>
          <w:rStyle w:val="StyleBoldUnderline"/>
          <w:highlight w:val="green"/>
        </w:rPr>
        <w:t xml:space="preserve">deflects us from the social problems </w:t>
      </w:r>
      <w:r w:rsidRPr="0040563F">
        <w:rPr>
          <w:rStyle w:val="StyleBoldUnderline"/>
        </w:rPr>
        <w:t>that underpin the ecological ones</w:t>
      </w:r>
      <w:r w:rsidRPr="009662B4">
        <w:rPr>
          <w:rStyle w:val="StyleBoldUnderline"/>
        </w:rPr>
        <w:t xml:space="preserve"> </w:t>
      </w:r>
      <w:r w:rsidRPr="003635D0">
        <w:rPr>
          <w:sz w:val="14"/>
        </w:rPr>
        <w:t>and the project of social reconstruction that alone can spare the biosphere from virtual destruction. We must finally take a stand on these issues---free of all Eco-la-la---or acknowledge that the academy has made another conquest: namely that of the ecology movement itself.</w:t>
      </w:r>
    </w:p>
    <w:p w14:paraId="4FF33C45" w14:textId="77777777" w:rsidR="00D937B1" w:rsidRDefault="00D937B1" w:rsidP="00D937B1"/>
    <w:p w14:paraId="415C0526"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2AFCA" w14:textId="77777777" w:rsidR="00D937B1" w:rsidRDefault="00D937B1" w:rsidP="00E46E7E">
      <w:r>
        <w:separator/>
      </w:r>
    </w:p>
  </w:endnote>
  <w:endnote w:type="continuationSeparator" w:id="0">
    <w:p w14:paraId="6AC8003A" w14:textId="77777777" w:rsidR="00D937B1" w:rsidRDefault="00D937B1"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E53BB" w14:textId="77777777" w:rsidR="00D937B1" w:rsidRDefault="00D937B1" w:rsidP="00E46E7E">
      <w:r>
        <w:separator/>
      </w:r>
    </w:p>
  </w:footnote>
  <w:footnote w:type="continuationSeparator" w:id="0">
    <w:p w14:paraId="3890E270" w14:textId="77777777" w:rsidR="00D937B1" w:rsidRDefault="00D937B1"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5F84"/>
    <w:multiLevelType w:val="hybridMultilevel"/>
    <w:tmpl w:val="9914F9D2"/>
    <w:lvl w:ilvl="0" w:tplc="601204C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7B1"/>
    <w:rsid w:val="000140EC"/>
    <w:rsid w:val="00016A35"/>
    <w:rsid w:val="000B03CE"/>
    <w:rsid w:val="000C16B3"/>
    <w:rsid w:val="001408C0"/>
    <w:rsid w:val="00143FD7"/>
    <w:rsid w:val="001463FB"/>
    <w:rsid w:val="001710E3"/>
    <w:rsid w:val="00186DB7"/>
    <w:rsid w:val="001D7626"/>
    <w:rsid w:val="001E079E"/>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0756A"/>
    <w:rsid w:val="00412F6D"/>
    <w:rsid w:val="0042635A"/>
    <w:rsid w:val="00445444"/>
    <w:rsid w:val="00466B6F"/>
    <w:rsid w:val="004B3188"/>
    <w:rsid w:val="004B3DB3"/>
    <w:rsid w:val="004C63B5"/>
    <w:rsid w:val="004D461E"/>
    <w:rsid w:val="00517479"/>
    <w:rsid w:val="005A0BE5"/>
    <w:rsid w:val="005C0E1F"/>
    <w:rsid w:val="005E0D2B"/>
    <w:rsid w:val="005E2C99"/>
    <w:rsid w:val="00605DCD"/>
    <w:rsid w:val="00672258"/>
    <w:rsid w:val="0067575B"/>
    <w:rsid w:val="00692C26"/>
    <w:rsid w:val="006D5B25"/>
    <w:rsid w:val="006F2D3D"/>
    <w:rsid w:val="00700835"/>
    <w:rsid w:val="00726F87"/>
    <w:rsid w:val="007333B9"/>
    <w:rsid w:val="00785BD7"/>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937B1"/>
    <w:rsid w:val="00DA2E40"/>
    <w:rsid w:val="00DA44EB"/>
    <w:rsid w:val="00DA5BF8"/>
    <w:rsid w:val="00DC71AA"/>
    <w:rsid w:val="00DD2FAB"/>
    <w:rsid w:val="00DE627C"/>
    <w:rsid w:val="00DF1850"/>
    <w:rsid w:val="00E46E7E"/>
    <w:rsid w:val="00E95631"/>
    <w:rsid w:val="00F1173B"/>
    <w:rsid w:val="00F24C42"/>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0DE9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937B1"/>
    <w:rPr>
      <w:rFonts w:ascii="Arial" w:hAnsi="Arial" w:cs="Arial"/>
      <w:sz w:val="16"/>
    </w:rPr>
  </w:style>
  <w:style w:type="paragraph" w:styleId="Heading1">
    <w:name w:val="heading 1"/>
    <w:aliases w:val="Pocket"/>
    <w:basedOn w:val="Normal"/>
    <w:next w:val="Normal"/>
    <w:link w:val="Heading1Char"/>
    <w:uiPriority w:val="9"/>
    <w:qFormat/>
    <w:rsid w:val="001E079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E079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E079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small space,Card"/>
    <w:basedOn w:val="Normal"/>
    <w:next w:val="Normal"/>
    <w:link w:val="Heading4Char"/>
    <w:uiPriority w:val="9"/>
    <w:unhideWhenUsed/>
    <w:qFormat/>
    <w:rsid w:val="001E079E"/>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E079E"/>
    <w:rPr>
      <w:rFonts w:ascii="Georgia" w:hAnsi="Georgia"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1E079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E079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E079E"/>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1E079E"/>
    <w:rPr>
      <w:rFonts w:asciiTheme="majorHAnsi" w:eastAsiaTheme="majorEastAsia" w:hAnsiTheme="majorHAnsi" w:cstheme="majorBidi"/>
      <w:b/>
      <w:bCs/>
      <w:iCs/>
    </w:rPr>
  </w:style>
  <w:style w:type="paragraph" w:styleId="NoSpacing">
    <w:name w:val="No Spacing"/>
    <w:uiPriority w:val="1"/>
    <w:rsid w:val="001E079E"/>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1E079E"/>
    <w:rPr>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6"/>
    <w:qFormat/>
    <w:rsid w:val="001E079E"/>
    <w:rPr>
      <w:b/>
      <w:sz w:val="24"/>
      <w:u w:val="single"/>
    </w:rPr>
  </w:style>
  <w:style w:type="paragraph" w:styleId="DocumentMap">
    <w:name w:val="Document Map"/>
    <w:basedOn w:val="Normal"/>
    <w:link w:val="DocumentMapChar"/>
    <w:uiPriority w:val="99"/>
    <w:semiHidden/>
    <w:unhideWhenUsed/>
    <w:rsid w:val="001E079E"/>
    <w:rPr>
      <w:rFonts w:ascii="Lucida Grande" w:hAnsi="Lucida Grande" w:cs="Lucida Grande"/>
    </w:rPr>
  </w:style>
  <w:style w:type="character" w:customStyle="1" w:styleId="DocumentMapChar">
    <w:name w:val="Document Map Char"/>
    <w:basedOn w:val="DefaultParagraphFont"/>
    <w:link w:val="DocumentMap"/>
    <w:uiPriority w:val="99"/>
    <w:semiHidden/>
    <w:rsid w:val="001E079E"/>
    <w:rPr>
      <w:rFonts w:ascii="Lucida Grande" w:hAnsi="Lucida Grande" w:cs="Lucida Grande"/>
      <w:sz w:val="16"/>
    </w:rPr>
  </w:style>
  <w:style w:type="paragraph" w:styleId="ListParagraph">
    <w:name w:val="List Paragraph"/>
    <w:basedOn w:val="Normal"/>
    <w:uiPriority w:val="34"/>
    <w:rsid w:val="001E079E"/>
    <w:pPr>
      <w:ind w:left="720"/>
      <w:contextualSpacing/>
    </w:pPr>
    <w:rPr>
      <w:rFonts w:ascii="Georgia" w:hAnsi="Georgia"/>
    </w:rPr>
  </w:style>
  <w:style w:type="paragraph" w:styleId="Header">
    <w:name w:val="header"/>
    <w:basedOn w:val="Normal"/>
    <w:link w:val="HeaderChar"/>
    <w:uiPriority w:val="99"/>
    <w:unhideWhenUsed/>
    <w:rsid w:val="001E079E"/>
    <w:pPr>
      <w:tabs>
        <w:tab w:val="center" w:pos="4320"/>
        <w:tab w:val="right" w:pos="8640"/>
      </w:tabs>
    </w:pPr>
    <w:rPr>
      <w:rFonts w:ascii="Georgia" w:hAnsi="Georgia"/>
    </w:rPr>
  </w:style>
  <w:style w:type="character" w:customStyle="1" w:styleId="HeaderChar">
    <w:name w:val="Header Char"/>
    <w:basedOn w:val="DefaultParagraphFont"/>
    <w:link w:val="Header"/>
    <w:uiPriority w:val="99"/>
    <w:rsid w:val="001E079E"/>
    <w:rPr>
      <w:rFonts w:ascii="Georgia" w:hAnsi="Georgia" w:cs="Arial"/>
      <w:sz w:val="16"/>
    </w:rPr>
  </w:style>
  <w:style w:type="paragraph" w:styleId="Footer">
    <w:name w:val="footer"/>
    <w:basedOn w:val="Normal"/>
    <w:link w:val="FooterChar"/>
    <w:uiPriority w:val="99"/>
    <w:unhideWhenUsed/>
    <w:rsid w:val="001E079E"/>
    <w:pPr>
      <w:tabs>
        <w:tab w:val="center" w:pos="4320"/>
        <w:tab w:val="right" w:pos="8640"/>
      </w:tabs>
    </w:pPr>
    <w:rPr>
      <w:rFonts w:ascii="Georgia" w:hAnsi="Georgia"/>
    </w:rPr>
  </w:style>
  <w:style w:type="character" w:customStyle="1" w:styleId="FooterChar">
    <w:name w:val="Footer Char"/>
    <w:basedOn w:val="DefaultParagraphFont"/>
    <w:link w:val="Footer"/>
    <w:uiPriority w:val="99"/>
    <w:rsid w:val="001E079E"/>
    <w:rPr>
      <w:rFonts w:ascii="Georgia" w:hAnsi="Georgia" w:cs="Arial"/>
      <w:sz w:val="16"/>
    </w:rPr>
  </w:style>
  <w:style w:type="character" w:styleId="PageNumber">
    <w:name w:val="page number"/>
    <w:basedOn w:val="DefaultParagraphFont"/>
    <w:uiPriority w:val="99"/>
    <w:semiHidden/>
    <w:unhideWhenUsed/>
    <w:rsid w:val="001E079E"/>
  </w:style>
  <w:style w:type="character" w:styleId="Hyperlink">
    <w:name w:val="Hyperlink"/>
    <w:basedOn w:val="DefaultParagraphFont"/>
    <w:uiPriority w:val="99"/>
    <w:unhideWhenUsed/>
    <w:rsid w:val="001E079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937B1"/>
    <w:rPr>
      <w:rFonts w:ascii="Arial" w:hAnsi="Arial" w:cs="Arial"/>
      <w:sz w:val="16"/>
    </w:rPr>
  </w:style>
  <w:style w:type="paragraph" w:styleId="Heading1">
    <w:name w:val="heading 1"/>
    <w:aliases w:val="Pocket"/>
    <w:basedOn w:val="Normal"/>
    <w:next w:val="Normal"/>
    <w:link w:val="Heading1Char"/>
    <w:uiPriority w:val="9"/>
    <w:qFormat/>
    <w:rsid w:val="001E079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E079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E079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small space,Card"/>
    <w:basedOn w:val="Normal"/>
    <w:next w:val="Normal"/>
    <w:link w:val="Heading4Char"/>
    <w:uiPriority w:val="9"/>
    <w:unhideWhenUsed/>
    <w:qFormat/>
    <w:rsid w:val="001E079E"/>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E079E"/>
    <w:rPr>
      <w:rFonts w:ascii="Georgia" w:hAnsi="Georgia"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1E079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E079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E079E"/>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1E079E"/>
    <w:rPr>
      <w:rFonts w:asciiTheme="majorHAnsi" w:eastAsiaTheme="majorEastAsia" w:hAnsiTheme="majorHAnsi" w:cstheme="majorBidi"/>
      <w:b/>
      <w:bCs/>
      <w:iCs/>
    </w:rPr>
  </w:style>
  <w:style w:type="paragraph" w:styleId="NoSpacing">
    <w:name w:val="No Spacing"/>
    <w:uiPriority w:val="1"/>
    <w:rsid w:val="001E079E"/>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1E079E"/>
    <w:rPr>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6"/>
    <w:qFormat/>
    <w:rsid w:val="001E079E"/>
    <w:rPr>
      <w:b/>
      <w:sz w:val="24"/>
      <w:u w:val="single"/>
    </w:rPr>
  </w:style>
  <w:style w:type="paragraph" w:styleId="DocumentMap">
    <w:name w:val="Document Map"/>
    <w:basedOn w:val="Normal"/>
    <w:link w:val="DocumentMapChar"/>
    <w:uiPriority w:val="99"/>
    <w:semiHidden/>
    <w:unhideWhenUsed/>
    <w:rsid w:val="001E079E"/>
    <w:rPr>
      <w:rFonts w:ascii="Lucida Grande" w:hAnsi="Lucida Grande" w:cs="Lucida Grande"/>
    </w:rPr>
  </w:style>
  <w:style w:type="character" w:customStyle="1" w:styleId="DocumentMapChar">
    <w:name w:val="Document Map Char"/>
    <w:basedOn w:val="DefaultParagraphFont"/>
    <w:link w:val="DocumentMap"/>
    <w:uiPriority w:val="99"/>
    <w:semiHidden/>
    <w:rsid w:val="001E079E"/>
    <w:rPr>
      <w:rFonts w:ascii="Lucida Grande" w:hAnsi="Lucida Grande" w:cs="Lucida Grande"/>
      <w:sz w:val="16"/>
    </w:rPr>
  </w:style>
  <w:style w:type="paragraph" w:styleId="ListParagraph">
    <w:name w:val="List Paragraph"/>
    <w:basedOn w:val="Normal"/>
    <w:uiPriority w:val="34"/>
    <w:rsid w:val="001E079E"/>
    <w:pPr>
      <w:ind w:left="720"/>
      <w:contextualSpacing/>
    </w:pPr>
    <w:rPr>
      <w:rFonts w:ascii="Georgia" w:hAnsi="Georgia"/>
    </w:rPr>
  </w:style>
  <w:style w:type="paragraph" w:styleId="Header">
    <w:name w:val="header"/>
    <w:basedOn w:val="Normal"/>
    <w:link w:val="HeaderChar"/>
    <w:uiPriority w:val="99"/>
    <w:unhideWhenUsed/>
    <w:rsid w:val="001E079E"/>
    <w:pPr>
      <w:tabs>
        <w:tab w:val="center" w:pos="4320"/>
        <w:tab w:val="right" w:pos="8640"/>
      </w:tabs>
    </w:pPr>
    <w:rPr>
      <w:rFonts w:ascii="Georgia" w:hAnsi="Georgia"/>
    </w:rPr>
  </w:style>
  <w:style w:type="character" w:customStyle="1" w:styleId="HeaderChar">
    <w:name w:val="Header Char"/>
    <w:basedOn w:val="DefaultParagraphFont"/>
    <w:link w:val="Header"/>
    <w:uiPriority w:val="99"/>
    <w:rsid w:val="001E079E"/>
    <w:rPr>
      <w:rFonts w:ascii="Georgia" w:hAnsi="Georgia" w:cs="Arial"/>
      <w:sz w:val="16"/>
    </w:rPr>
  </w:style>
  <w:style w:type="paragraph" w:styleId="Footer">
    <w:name w:val="footer"/>
    <w:basedOn w:val="Normal"/>
    <w:link w:val="FooterChar"/>
    <w:uiPriority w:val="99"/>
    <w:unhideWhenUsed/>
    <w:rsid w:val="001E079E"/>
    <w:pPr>
      <w:tabs>
        <w:tab w:val="center" w:pos="4320"/>
        <w:tab w:val="right" w:pos="8640"/>
      </w:tabs>
    </w:pPr>
    <w:rPr>
      <w:rFonts w:ascii="Georgia" w:hAnsi="Georgia"/>
    </w:rPr>
  </w:style>
  <w:style w:type="character" w:customStyle="1" w:styleId="FooterChar">
    <w:name w:val="Footer Char"/>
    <w:basedOn w:val="DefaultParagraphFont"/>
    <w:link w:val="Footer"/>
    <w:uiPriority w:val="99"/>
    <w:rsid w:val="001E079E"/>
    <w:rPr>
      <w:rFonts w:ascii="Georgia" w:hAnsi="Georgia" w:cs="Arial"/>
      <w:sz w:val="16"/>
    </w:rPr>
  </w:style>
  <w:style w:type="character" w:styleId="PageNumber">
    <w:name w:val="page number"/>
    <w:basedOn w:val="DefaultParagraphFont"/>
    <w:uiPriority w:val="99"/>
    <w:semiHidden/>
    <w:unhideWhenUsed/>
    <w:rsid w:val="001E079E"/>
  </w:style>
  <w:style w:type="character" w:styleId="Hyperlink">
    <w:name w:val="Hyperlink"/>
    <w:basedOn w:val="DefaultParagraphFont"/>
    <w:uiPriority w:val="99"/>
    <w:unhideWhenUsed/>
    <w:rsid w:val="001E07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6</Pages>
  <Words>2783</Words>
  <Characters>15866</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18612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Akhil Jalan</cp:lastModifiedBy>
  <cp:revision>2</cp:revision>
  <dcterms:created xsi:type="dcterms:W3CDTF">2014-05-06T04:13:00Z</dcterms:created>
  <dcterms:modified xsi:type="dcterms:W3CDTF">2014-05-06T04:15:00Z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